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B9" w:rsidRPr="004612D2" w:rsidRDefault="00D971B9" w:rsidP="00D971B9">
      <w:pPr>
        <w:pStyle w:val="Heading3"/>
      </w:pPr>
      <w:r>
        <w:t>Topicality</w:t>
      </w:r>
    </w:p>
    <w:p w:rsidR="00D971B9" w:rsidRPr="008B1651" w:rsidRDefault="00D971B9" w:rsidP="00D971B9">
      <w:pPr>
        <w:pStyle w:val="Heading4"/>
      </w:pPr>
      <w:r>
        <w:t>Interpretation – the affirmative must defend desirability of topical action.</w:t>
      </w:r>
      <w:r w:rsidRPr="008B1651">
        <w:t xml:space="preserve"> </w:t>
      </w:r>
    </w:p>
    <w:p w:rsidR="00D971B9" w:rsidRPr="00D0511E" w:rsidRDefault="00D971B9" w:rsidP="00D971B9">
      <w:pPr>
        <w:pStyle w:val="Heading4"/>
      </w:pPr>
      <w:r>
        <w:t>“Resolved” means enactment of a law.</w:t>
      </w:r>
    </w:p>
    <w:p w:rsidR="00D971B9" w:rsidRDefault="00D971B9" w:rsidP="00D971B9">
      <w:pPr>
        <w:rPr>
          <w:sz w:val="16"/>
          <w:szCs w:val="16"/>
        </w:rPr>
      </w:pPr>
      <w:r w:rsidRPr="007148EF">
        <w:rPr>
          <w:rStyle w:val="Style13ptBold"/>
        </w:rPr>
        <w:t>Words and Phrases 64</w:t>
      </w:r>
      <w:r w:rsidRPr="007148EF">
        <w:t xml:space="preserve"> </w:t>
      </w:r>
      <w:r w:rsidRPr="007148EF">
        <w:rPr>
          <w:sz w:val="16"/>
          <w:szCs w:val="16"/>
        </w:rPr>
        <w:t>Words and Phrases Permanent Edition (Multi-volume set of judicial definitions). “Resolved”. 1964.</w:t>
      </w:r>
    </w:p>
    <w:p w:rsidR="00D971B9" w:rsidRPr="007148EF" w:rsidRDefault="00D971B9" w:rsidP="00D971B9">
      <w:pPr>
        <w:rPr>
          <w:sz w:val="16"/>
        </w:rPr>
      </w:pPr>
      <w:r w:rsidRPr="007148EF">
        <w:rPr>
          <w:b/>
          <w:u w:val="single"/>
        </w:rPr>
        <w:t>Definition of</w:t>
      </w:r>
      <w:r w:rsidRPr="007148EF">
        <w:rPr>
          <w:sz w:val="16"/>
        </w:rPr>
        <w:t xml:space="preserve"> the word </w:t>
      </w:r>
      <w:r w:rsidRPr="007148EF">
        <w:rPr>
          <w:b/>
          <w:u w:val="single"/>
        </w:rPr>
        <w:t>“resolve,”</w:t>
      </w:r>
      <w:r w:rsidRPr="007148EF">
        <w:rPr>
          <w:sz w:val="16"/>
        </w:rPr>
        <w:t xml:space="preserve"> given by Webster is “to express an opinion or determination by resolution or vote; as ‘it was resolved by the legislature;” It </w:t>
      </w:r>
      <w:r w:rsidRPr="007148EF">
        <w:rPr>
          <w:b/>
          <w:u w:val="single"/>
        </w:rPr>
        <w:t>is</w:t>
      </w:r>
      <w:r w:rsidRPr="007148EF">
        <w:rPr>
          <w:sz w:val="16"/>
        </w:rPr>
        <w:t xml:space="preserve"> of </w:t>
      </w:r>
      <w:r w:rsidRPr="007148EF">
        <w:rPr>
          <w:b/>
          <w:u w:val="single"/>
        </w:rPr>
        <w:t>similar</w:t>
      </w:r>
      <w:r w:rsidRPr="007148EF">
        <w:rPr>
          <w:sz w:val="16"/>
        </w:rPr>
        <w:t xml:space="preserve"> force </w:t>
      </w:r>
      <w:r w:rsidRPr="007148EF">
        <w:rPr>
          <w:b/>
          <w:u w:val="single"/>
        </w:rPr>
        <w:t>to the word “enact,”</w:t>
      </w:r>
      <w:r w:rsidRPr="007148EF">
        <w:rPr>
          <w:sz w:val="16"/>
        </w:rPr>
        <w:t xml:space="preserve"> which is defined by Bouvier as </w:t>
      </w:r>
      <w:r w:rsidRPr="007148EF">
        <w:rPr>
          <w:b/>
          <w:u w:val="single"/>
        </w:rPr>
        <w:t>meaning “to establish by law”.</w:t>
      </w:r>
    </w:p>
    <w:p w:rsidR="00D971B9" w:rsidRDefault="00D971B9" w:rsidP="00D971B9">
      <w:pPr>
        <w:pStyle w:val="Heading4"/>
      </w:pPr>
      <w:r>
        <w:t>Oxford Dictionary defines ban:</w:t>
      </w:r>
    </w:p>
    <w:p w:rsidR="00D971B9" w:rsidRDefault="00D971B9" w:rsidP="00D971B9">
      <w:pPr>
        <w:rPr>
          <w:sz w:val="16"/>
          <w:szCs w:val="16"/>
        </w:rPr>
      </w:pPr>
      <w:r>
        <w:rPr>
          <w:sz w:val="16"/>
          <w:szCs w:val="16"/>
        </w:rPr>
        <w:t>http://www.oxforddictionaries.com/us/definition/american_english/ban</w:t>
      </w:r>
    </w:p>
    <w:p w:rsidR="00D971B9" w:rsidRPr="00404C7A" w:rsidRDefault="00D971B9" w:rsidP="00D971B9">
      <w:pPr>
        <w:rPr>
          <w:sz w:val="16"/>
        </w:rPr>
      </w:pPr>
      <w:r>
        <w:rPr>
          <w:rStyle w:val="StyleUnderline"/>
        </w:rPr>
        <w:t>Officially or legally prohibit</w:t>
      </w:r>
      <w:r>
        <w:t>:</w:t>
      </w:r>
    </w:p>
    <w:p w:rsidR="00D971B9" w:rsidRDefault="00D971B9" w:rsidP="00D971B9">
      <w:pPr>
        <w:pStyle w:val="Heading4"/>
        <w:rPr>
          <w:rFonts w:eastAsiaTheme="minorHAnsi" w:cs="Times New Roman"/>
          <w:b w:val="0"/>
          <w:iCs w:val="0"/>
          <w:sz w:val="22"/>
        </w:rPr>
      </w:pPr>
      <w:r>
        <w:t>Violation: conceded in cross-ex that he defends the resolution as a symbol of rejecting the idea of the handgun.</w:t>
      </w:r>
    </w:p>
    <w:p w:rsidR="00D971B9" w:rsidRPr="001770C0" w:rsidRDefault="00D971B9" w:rsidP="00D971B9"/>
    <w:p w:rsidR="00D971B9" w:rsidRPr="00E90AA7" w:rsidRDefault="00D971B9" w:rsidP="00D971B9">
      <w:pPr>
        <w:pStyle w:val="Heading4"/>
      </w:pPr>
      <w:r>
        <w:t>Reasons to prefer:</w:t>
      </w:r>
    </w:p>
    <w:p w:rsidR="00D971B9" w:rsidRDefault="00D971B9" w:rsidP="00D971B9">
      <w:pPr>
        <w:pStyle w:val="Heading4"/>
      </w:pPr>
      <w:r>
        <w:t>1</w:t>
      </w:r>
      <w:r>
        <w:rPr>
          <w:rFonts w:eastAsiaTheme="minorHAnsi"/>
        </w:rPr>
        <w:t>. Institutional engagement:</w:t>
      </w:r>
    </w:p>
    <w:p w:rsidR="00D971B9" w:rsidRDefault="00D971B9" w:rsidP="00D971B9">
      <w:pPr>
        <w:pStyle w:val="Heading4"/>
      </w:pPr>
      <w:r>
        <w:t>The state is inevitable—learning to speak the language of power creates the only possibility of social change debate can offer. This is best served by imagining the consequences of policy.</w:t>
      </w:r>
    </w:p>
    <w:p w:rsidR="00D971B9" w:rsidRPr="00715D18" w:rsidRDefault="00D971B9" w:rsidP="00D971B9">
      <w:r>
        <w:rPr>
          <w:rStyle w:val="Style13ptBold"/>
        </w:rPr>
        <w:t>Coverstone 0</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D971B9" w:rsidRDefault="00D971B9" w:rsidP="00D971B9">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D971B9" w:rsidRDefault="00D971B9" w:rsidP="00D971B9">
      <w:pPr>
        <w:pStyle w:val="Heading4"/>
      </w:pPr>
      <w:r>
        <w:t>2. Ground</w:t>
      </w:r>
    </w:p>
    <w:p w:rsidR="00D971B9" w:rsidRDefault="00D971B9" w:rsidP="00D971B9">
      <w:pPr>
        <w:pStyle w:val="Heading4"/>
      </w:pPr>
      <w:r>
        <w:t>Not all topics offer equal ground. Absent a topical fairness requirement, the aff will be biased by competitive incentive to find the most obscure and uncontroversial advocacy while still using a few of the words in the topic – you force me to make offensive arguments against the AC like ableism good. The only neutral topic debate is one chosen by a 3rd party topic committee.</w:t>
      </w:r>
    </w:p>
    <w:p w:rsidR="00D971B9" w:rsidRDefault="00D971B9" w:rsidP="00D971B9">
      <w:pPr>
        <w:pStyle w:val="Heading4"/>
      </w:pPr>
      <w:r>
        <w:t>In-round competitive equity is a voting issue:</w:t>
      </w:r>
    </w:p>
    <w:p w:rsidR="00D971B9" w:rsidRDefault="00D971B9" w:rsidP="00D971B9">
      <w:pPr>
        <w:pStyle w:val="Heading4"/>
      </w:pPr>
      <w:r>
        <w:t>A) It’s the only way to resolve rounds—the ballot asks you who did the better debating but if one side was unequal then you cannot sign your ballot since you have no way of determining who was the better debater and not the better cheater.</w:t>
      </w:r>
    </w:p>
    <w:p w:rsidR="00D971B9" w:rsidRPr="004B7EA6" w:rsidRDefault="00D971B9" w:rsidP="00D971B9">
      <w:pPr>
        <w:pStyle w:val="Heading4"/>
      </w:pPr>
      <w:r>
        <w:t>B) Violations of competitive equity prevent effective dialogue and participation.</w:t>
      </w:r>
    </w:p>
    <w:p w:rsidR="00D971B9" w:rsidRPr="004B7EA6" w:rsidRDefault="00D971B9" w:rsidP="00D971B9">
      <w:pPr>
        <w:rPr>
          <w:b/>
          <w:u w:val="single"/>
        </w:rPr>
      </w:pPr>
      <w:r w:rsidRPr="003A7BA0">
        <w:rPr>
          <w:rStyle w:val="Style13ptBold"/>
        </w:rPr>
        <w:t>Galloway 7</w:t>
      </w:r>
      <w:r>
        <w:t xml:space="preserve"> </w:t>
      </w:r>
      <w:r w:rsidRPr="004B7EA6">
        <w:t>Ryan Galloway 7, Samford Comm prof, Contemporary Argumentation and Debate, Vol. 28, 2007</w:t>
      </w:r>
    </w:p>
    <w:p w:rsidR="00D971B9" w:rsidRPr="007E0CB0" w:rsidRDefault="00D971B9" w:rsidP="00D971B9">
      <w:pPr>
        <w:rPr>
          <w:sz w:val="16"/>
        </w:rPr>
      </w:pPr>
      <w:r w:rsidRPr="000E5F59">
        <w:rPr>
          <w:rStyle w:val="StyleUnderline"/>
          <w:highlight w:val="yellow"/>
        </w:rPr>
        <w:t>Debate</w:t>
      </w:r>
      <w:r w:rsidRPr="000E5F59">
        <w:rPr>
          <w:rStyle w:val="StyleUnderline"/>
        </w:rPr>
        <w:t xml:space="preserve"> as a dialogue </w:t>
      </w:r>
      <w:r w:rsidRPr="000E5F59">
        <w:rPr>
          <w:rStyle w:val="StyleUnderline"/>
          <w:highlight w:val="yellow"/>
        </w:rPr>
        <w:t>sets an argumentative table</w:t>
      </w:r>
      <w:r w:rsidRPr="000E5F59">
        <w:rPr>
          <w:rStyle w:val="StyleUnderline"/>
        </w:rPr>
        <w:t xml:space="preserve">, where </w:t>
      </w:r>
      <w:r w:rsidRPr="000E5F59">
        <w:rPr>
          <w:rStyle w:val="StyleUnderline"/>
          <w:highlight w:val="yellow"/>
        </w:rPr>
        <w:t>all parties receive</w:t>
      </w:r>
      <w:r w:rsidRPr="000E5F59">
        <w:rPr>
          <w:rStyle w:val="StyleUnderline"/>
        </w:rPr>
        <w:t xml:space="preserve"> a relatively fair </w:t>
      </w:r>
      <w:r w:rsidRPr="000E5F59">
        <w:rPr>
          <w:rStyle w:val="StyleUnderline"/>
          <w:highlight w:val="yellow"/>
        </w:rPr>
        <w:t>opportunity to voice their position</w:t>
      </w:r>
      <w:r w:rsidRPr="007E0CB0">
        <w:rPr>
          <w:sz w:val="16"/>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0E5F59">
        <w:rPr>
          <w:rStyle w:val="StyleUnderline"/>
          <w:highlight w:val="yellow"/>
        </w:rPr>
        <w:t>When one side takes more than its share, competitive equity suffers</w:t>
      </w:r>
      <w:r w:rsidRPr="007E0CB0">
        <w:rPr>
          <w:sz w:val="16"/>
        </w:rPr>
        <w:t xml:space="preserve">. However, </w:t>
      </w:r>
      <w:r w:rsidRPr="000E5F59">
        <w:rPr>
          <w:rStyle w:val="StyleUnderline"/>
          <w:highlight w:val="yellow"/>
        </w:rPr>
        <w:t>it</w:t>
      </w:r>
      <w:r w:rsidRPr="007E0CB0">
        <w:rPr>
          <w:sz w:val="16"/>
        </w:rPr>
        <w:t xml:space="preserve"> also </w:t>
      </w:r>
      <w:r w:rsidRPr="000E5F59">
        <w:rPr>
          <w:rStyle w:val="Emphasis"/>
          <w:highlight w:val="yellow"/>
        </w:rPr>
        <w:t>undermines</w:t>
      </w:r>
      <w:r w:rsidRPr="000E5F59">
        <w:rPr>
          <w:rStyle w:val="Emphasis"/>
        </w:rPr>
        <w:t xml:space="preserve"> the </w:t>
      </w:r>
      <w:r w:rsidRPr="000E5F59">
        <w:rPr>
          <w:rStyle w:val="Emphasis"/>
          <w:highlight w:val="yellow"/>
        </w:rPr>
        <w:t>respect due to the other</w:t>
      </w:r>
      <w:r w:rsidRPr="000E5F59">
        <w:rPr>
          <w:rStyle w:val="StyleUnderline"/>
          <w:highlight w:val="yellow"/>
        </w:rPr>
        <w:t xml:space="preserve"> involved in</w:t>
      </w:r>
      <w:r w:rsidRPr="000E5F59">
        <w:rPr>
          <w:rStyle w:val="StyleUnderline"/>
        </w:rPr>
        <w:t xml:space="preserve"> the </w:t>
      </w:r>
      <w:r w:rsidRPr="000E5F59">
        <w:rPr>
          <w:rStyle w:val="StyleUnderline"/>
          <w:highlight w:val="yellow"/>
        </w:rPr>
        <w:t>dialogue</w:t>
      </w:r>
      <w:r w:rsidRPr="007E0CB0">
        <w:rPr>
          <w:sz w:val="16"/>
        </w:rPr>
        <w:t xml:space="preserve">. When one side excludes the other, </w:t>
      </w:r>
      <w:r w:rsidRPr="000E5F59">
        <w:rPr>
          <w:rStyle w:val="StyleUnderline"/>
          <w:highlight w:val="yellow"/>
        </w:rPr>
        <w:t>it</w:t>
      </w:r>
      <w:r w:rsidRPr="007E0CB0">
        <w:rPr>
          <w:sz w:val="16"/>
        </w:rPr>
        <w:t xml:space="preserve"> fundamentally </w:t>
      </w:r>
      <w:r w:rsidRPr="000E5F59">
        <w:rPr>
          <w:rStyle w:val="Emphasis"/>
          <w:highlight w:val="yellow"/>
        </w:rPr>
        <w:t>denies the personhood of the</w:t>
      </w:r>
      <w:r w:rsidRPr="000E5F59">
        <w:rPr>
          <w:rStyle w:val="Emphasis"/>
        </w:rPr>
        <w:t xml:space="preserve"> other </w:t>
      </w:r>
      <w:r w:rsidRPr="000E5F59">
        <w:rPr>
          <w:rStyle w:val="Emphasis"/>
          <w:highlight w:val="yellow"/>
        </w:rPr>
        <w:t>participant</w:t>
      </w:r>
      <w:r w:rsidRPr="007E0CB0">
        <w:rPr>
          <w:sz w:val="16"/>
        </w:rPr>
        <w:t xml:space="preserve"> (Ehninger, 1970, p. 110). A pedagogy of debate as dialogue takes this respect as a fundamental component. A desire </w:t>
      </w:r>
      <w:r w:rsidRPr="000E5F59">
        <w:rPr>
          <w:rStyle w:val="StyleUnderline"/>
          <w:highlight w:val="yellow"/>
        </w:rPr>
        <w:t>to be fair is a fundamental condition of</w:t>
      </w:r>
      <w:r w:rsidRPr="000E5F59">
        <w:rPr>
          <w:rStyle w:val="StyleUnderline"/>
        </w:rPr>
        <w:t xml:space="preserve"> a </w:t>
      </w:r>
      <w:r w:rsidRPr="000E5F59">
        <w:rPr>
          <w:rStyle w:val="StyleUnderline"/>
          <w:highlight w:val="yellow"/>
        </w:rPr>
        <w:t>dialogue</w:t>
      </w:r>
      <w:r w:rsidRPr="000E5F59">
        <w:rPr>
          <w:rStyle w:val="StyleUnderline"/>
        </w:rPr>
        <w:t xml:space="preserve"> that takes the form of </w:t>
      </w:r>
      <w:r w:rsidRPr="000E5F59">
        <w:rPr>
          <w:rStyle w:val="StyleUnderline"/>
          <w:highlight w:val="yellow"/>
        </w:rPr>
        <w:t>a demand for equality of voice</w:t>
      </w:r>
      <w:r w:rsidRPr="007E0CB0">
        <w:rPr>
          <w:sz w:val="16"/>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0E5F59">
        <w:rPr>
          <w:rStyle w:val="StyleUnderline"/>
          <w:highlight w:val="yellow"/>
        </w:rPr>
        <w:t>one side comes</w:t>
      </w:r>
      <w:r w:rsidRPr="007E0CB0">
        <w:rPr>
          <w:sz w:val="16"/>
        </w:rPr>
        <w:t xml:space="preserve"> to the argumentative table </w:t>
      </w:r>
      <w:r w:rsidRPr="000E5F59">
        <w:rPr>
          <w:rStyle w:val="StyleUnderline"/>
          <w:highlight w:val="yellow"/>
        </w:rPr>
        <w:t>unable to meaningfully participate</w:t>
      </w:r>
      <w:r w:rsidRPr="007E0CB0">
        <w:rPr>
          <w:sz w:val="16"/>
        </w:rPr>
        <w:t xml:space="preserve"> in a dialogue. They are unable to “understand what ‘went on…’” and are left to the whims of time and power (Farrell, 1985, p. 114).</w:t>
      </w:r>
    </w:p>
    <w:p w:rsidR="00D971B9" w:rsidRPr="00FA19B3" w:rsidRDefault="00D971B9" w:rsidP="00D971B9">
      <w:pPr>
        <w:pStyle w:val="Heading4"/>
      </w:pPr>
      <w:r>
        <w:t>3. Limits</w:t>
      </w:r>
    </w:p>
    <w:p w:rsidR="00D971B9" w:rsidRPr="00237C17" w:rsidRDefault="00D971B9" w:rsidP="00D971B9">
      <w:pPr>
        <w:pStyle w:val="Heading4"/>
      </w:pPr>
      <w:r>
        <w:t>Affs outside the topic justify debates about literally anything the aff feels like discussing, making the neg prep burden near impossible. You can combine any method with an imaginary gun ban- exploding the # of affs. You can combine a gun ban with afropessimism, afro-optimism, afro-futurism, trans and queer rage, black theology, and OOO.</w:t>
      </w:r>
    </w:p>
    <w:p w:rsidR="00D971B9" w:rsidRDefault="00D971B9" w:rsidP="00D971B9">
      <w:pPr>
        <w:pStyle w:val="Heading4"/>
      </w:pPr>
      <w:r w:rsidRPr="00237C17">
        <w:t xml:space="preserve">Only limited topics protect participants from </w:t>
      </w:r>
      <w:r w:rsidRPr="00237C17">
        <w:rPr>
          <w:u w:val="single"/>
        </w:rPr>
        <w:t>research overload</w:t>
      </w:r>
      <w:r w:rsidRPr="00237C17">
        <w:t xml:space="preserve"> which materially affects our lives outside of round.</w:t>
      </w:r>
    </w:p>
    <w:p w:rsidR="00D971B9" w:rsidRDefault="00D971B9" w:rsidP="00D971B9">
      <w:r w:rsidRPr="00FA19B3">
        <w:rPr>
          <w:rStyle w:val="Style13ptBold"/>
        </w:rPr>
        <w:t>Harris 13</w:t>
      </w:r>
      <w:r w:rsidRPr="00FA19B3">
        <w:t xml:space="preserve"> Scott Harris (Director of Debate at U Kansas, 2006 National Debate Coach of the Year, Vice President of the American Forensic Association, 2nd speaker at the NDT in 1981). “This ballot.” 5 April 2013. CEDA Forums. </w:t>
      </w:r>
      <w:hyperlink r:id="rId5" w:history="1">
        <w:r w:rsidRPr="00E047A7">
          <w:rPr>
            <w:rStyle w:val="Hyperlink"/>
          </w:rPr>
          <w:t>http://www.cedadebate.org/forum/index.php?action=dlattach;topic=4762.0;attach=1655</w:t>
        </w:r>
      </w:hyperlink>
    </w:p>
    <w:p w:rsidR="00D971B9" w:rsidRPr="007E0CB0" w:rsidRDefault="00D971B9" w:rsidP="00D971B9">
      <w:pPr>
        <w:rPr>
          <w:sz w:val="16"/>
        </w:rPr>
      </w:pPr>
      <w:r w:rsidRPr="007E0CB0">
        <w:rPr>
          <w:sz w:val="16"/>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FA19B3">
        <w:rPr>
          <w:rStyle w:val="StyleUnderline"/>
          <w:highlight w:val="yellow"/>
        </w:rPr>
        <w:t>The limits debate</w:t>
      </w:r>
      <w:r w:rsidRPr="007E0CB0">
        <w:rPr>
          <w:sz w:val="16"/>
        </w:rPr>
        <w:t xml:space="preserve"> is an argument that </w:t>
      </w:r>
      <w:r w:rsidRPr="00FA19B3">
        <w:rPr>
          <w:rStyle w:val="StyleUnderline"/>
          <w:highlight w:val="yellow"/>
        </w:rPr>
        <w:t>has</w:t>
      </w:r>
      <w:r w:rsidRPr="00FA19B3">
        <w:rPr>
          <w:rStyle w:val="StyleUnderline"/>
        </w:rPr>
        <w:t xml:space="preserve"> real </w:t>
      </w:r>
      <w:r w:rsidRPr="00FA19B3">
        <w:rPr>
          <w:rStyle w:val="StyleUnderline"/>
          <w:highlight w:val="yellow"/>
        </w:rPr>
        <w:t>pragmatic consequences</w:t>
      </w:r>
      <w:r w:rsidRPr="007E0CB0">
        <w:rPr>
          <w:sz w:val="16"/>
        </w:rPr>
        <w:t xml:space="preserve">. I found myself earlier this year judging Harvard’s eco-pedagogy aff and thought to myself—I could stay up tonight and put a strategy together on eco-pedagogy, but then I thought to myself—why should I have to? Yes, I could put together a strategy against any random argument somebody makes employing an energy metaphor but the reality is </w:t>
      </w:r>
      <w:r w:rsidRPr="00FA19B3">
        <w:rPr>
          <w:rStyle w:val="Emphasis"/>
          <w:highlight w:val="yellow"/>
        </w:rPr>
        <w:t>there are only so many nights to stay up</w:t>
      </w:r>
      <w:r w:rsidRPr="00FA19B3">
        <w:rPr>
          <w:rStyle w:val="Emphasis"/>
        </w:rPr>
        <w:t xml:space="preserve"> all night </w:t>
      </w:r>
      <w:r w:rsidRPr="00FA19B3">
        <w:rPr>
          <w:rStyle w:val="Emphasis"/>
          <w:highlight w:val="yellow"/>
        </w:rPr>
        <w:t>researching</w:t>
      </w:r>
      <w:r w:rsidRPr="007E0CB0">
        <w:rPr>
          <w:sz w:val="16"/>
        </w:rPr>
        <w:t xml:space="preserve">. </w:t>
      </w:r>
      <w:r w:rsidRPr="00FA19B3">
        <w:rPr>
          <w:rStyle w:val="StyleUnderline"/>
          <w:highlight w:val="yellow"/>
        </w:rPr>
        <w:t>I would like to</w:t>
      </w:r>
      <w:r w:rsidRPr="007E0CB0">
        <w:rPr>
          <w:sz w:val="16"/>
        </w:rPr>
        <w:t xml:space="preserve"> actually </w:t>
      </w:r>
      <w:r w:rsidRPr="00FA19B3">
        <w:rPr>
          <w:rStyle w:val="StyleUnderline"/>
        </w:rPr>
        <w:t xml:space="preserve">spend time </w:t>
      </w:r>
      <w:r w:rsidRPr="00FA19B3">
        <w:rPr>
          <w:rStyle w:val="StyleUnderline"/>
          <w:highlight w:val="yellow"/>
        </w:rPr>
        <w:t>play</w:t>
      </w:r>
      <w:r w:rsidRPr="00FA19B3">
        <w:rPr>
          <w:rStyle w:val="StyleUnderline"/>
        </w:rPr>
        <w:t xml:space="preserve">ing </w:t>
      </w:r>
      <w:r w:rsidRPr="00FA19B3">
        <w:rPr>
          <w:rStyle w:val="StyleUnderline"/>
          <w:highlight w:val="yellow"/>
        </w:rPr>
        <w:t>catch</w:t>
      </w:r>
      <w:r w:rsidRPr="007E0CB0">
        <w:rPr>
          <w:sz w:val="16"/>
        </w:rPr>
        <w:t xml:space="preserve"> with my children occasionally </w:t>
      </w:r>
      <w:r w:rsidRPr="00FA19B3">
        <w:rPr>
          <w:rStyle w:val="StyleUnderline"/>
        </w:rPr>
        <w:t>or</w:t>
      </w:r>
      <w:r w:rsidRPr="007E0CB0">
        <w:rPr>
          <w:sz w:val="16"/>
        </w:rPr>
        <w:t xml:space="preserve"> maybe even </w:t>
      </w:r>
      <w:r w:rsidRPr="00FA19B3">
        <w:rPr>
          <w:rStyle w:val="StyleUnderline"/>
          <w:highlight w:val="yellow"/>
        </w:rPr>
        <w:t>read a book or go to a movie</w:t>
      </w:r>
      <w:r w:rsidRPr="007E0CB0">
        <w:rPr>
          <w:sz w:val="16"/>
        </w:rPr>
        <w:t xml:space="preserve"> or spend some time with my wife. </w:t>
      </w:r>
      <w:r w:rsidRPr="00FA19B3">
        <w:rPr>
          <w:rStyle w:val="StyleUnderline"/>
        </w:rPr>
        <w:t xml:space="preserve">A world where there are an infinite number of affirmatives is a world where </w:t>
      </w:r>
      <w:r w:rsidRPr="00FA19B3">
        <w:rPr>
          <w:rStyle w:val="StyleUnderline"/>
          <w:highlight w:val="yellow"/>
        </w:rPr>
        <w:t>the demand to have a specific strategy</w:t>
      </w:r>
      <w:r w:rsidRPr="007E0CB0">
        <w:rPr>
          <w:sz w:val="16"/>
        </w:rPr>
        <w:t xml:space="preserve"> and not run framework </w:t>
      </w:r>
      <w:r w:rsidRPr="00FA19B3">
        <w:rPr>
          <w:rStyle w:val="StyleUnderline"/>
          <w:highlight w:val="yellow"/>
        </w:rPr>
        <w:t xml:space="preserve">is a world that says this community doesn’t care whether its participants </w:t>
      </w:r>
      <w:r w:rsidRPr="00FA19B3">
        <w:rPr>
          <w:rStyle w:val="Emphasis"/>
          <w:highlight w:val="yellow"/>
        </w:rPr>
        <w:t>have a life or do well in school</w:t>
      </w:r>
      <w:r w:rsidRPr="007E0CB0">
        <w:rPr>
          <w:sz w:val="16"/>
        </w:rPr>
        <w:t xml:space="preserve"> or spend time with their families.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FA19B3">
        <w:rPr>
          <w:rStyle w:val="StyleUnderline"/>
          <w:highlight w:val="yellow"/>
        </w:rPr>
        <w:t>to talk about anything</w:t>
      </w:r>
      <w:r w:rsidRPr="007E0CB0">
        <w:rPr>
          <w:sz w:val="16"/>
        </w:rPr>
        <w:t xml:space="preserve"> they want to talk about without having to debate against Topicality or framework arguments are interested in constructing a world that </w:t>
      </w:r>
      <w:r w:rsidRPr="00FA19B3">
        <w:rPr>
          <w:rStyle w:val="StyleUnderline"/>
          <w:highlight w:val="yellow"/>
        </w:rPr>
        <w:t>might make debate an unending nightmare</w:t>
      </w:r>
      <w:r w:rsidRPr="007E0CB0">
        <w:rPr>
          <w:sz w:val="16"/>
        </w:rPr>
        <w:t xml:space="preserve"> and not a very good home in which to live. Limits, to me, are a real impact because I feel their impact in my everyday existence.</w:t>
      </w:r>
    </w:p>
    <w:p w:rsidR="00D971B9" w:rsidRDefault="00D971B9" w:rsidP="00D971B9">
      <w:pPr>
        <w:pStyle w:val="Heading4"/>
      </w:pPr>
      <w:r>
        <w:t>Limits controls the internal link to all your offense-even if the aff is a good model for debate, I can’t predict it which means no engagement on critical issues. It’s better to have a flawed model than no model at all. That also means cross/applications from the aff are IMPOSSIBLE- I indict my ability to engage. ALSO, even if you prove that you don’t have to be T, you should at least disclose the aff before the round- that solves your offense but gives a net benefit of engagement.</w:t>
      </w:r>
    </w:p>
    <w:p w:rsidR="00D971B9" w:rsidRPr="00445E87" w:rsidRDefault="00D971B9" w:rsidP="00D971B9">
      <w:pPr>
        <w:pStyle w:val="Heading4"/>
      </w:pPr>
      <w:r>
        <w:t xml:space="preserve">4. </w:t>
      </w:r>
      <w:r>
        <w:rPr>
          <w:rFonts w:asciiTheme="minorHAnsi" w:hAnsiTheme="minorHAnsi"/>
          <w:u w:val="single"/>
        </w:rPr>
        <w:t>Dogmatism</w:t>
      </w:r>
      <w:r w:rsidRPr="00CC3927">
        <w:rPr>
          <w:rFonts w:asciiTheme="minorHAnsi" w:hAnsiTheme="minorHAnsi"/>
        </w:rPr>
        <w:t xml:space="preserve"> – things in the world are not so one-sided – each side has a reasonable argument. Even if the resolution is incorrect, having a devil’s advocate for deliberation is crucial to avoid dogmatism – even if the other side is wrong, learning </w:t>
      </w:r>
      <w:r w:rsidRPr="00CC3927">
        <w:rPr>
          <w:rFonts w:asciiTheme="minorHAnsi" w:hAnsiTheme="minorHAnsi"/>
          <w:u w:val="single"/>
        </w:rPr>
        <w:t>why</w:t>
      </w:r>
      <w:r w:rsidRPr="00CC3927">
        <w:rPr>
          <w:rFonts w:asciiTheme="minorHAnsi" w:hAnsiTheme="minorHAnsi"/>
        </w:rPr>
        <w:t xml:space="preserve"> they are wrong to </w:t>
      </w:r>
      <w:r w:rsidRPr="00CC3927">
        <w:rPr>
          <w:rFonts w:asciiTheme="minorHAnsi" w:hAnsiTheme="minorHAnsi"/>
          <w:u w:val="single"/>
        </w:rPr>
        <w:t>convince</w:t>
      </w:r>
      <w:r w:rsidRPr="00CC3927">
        <w:rPr>
          <w:rFonts w:asciiTheme="minorHAnsi" w:hAnsiTheme="minorHAnsi"/>
        </w:rPr>
        <w:t xml:space="preserve"> them is important to improve advocacy. It teaches us to have the willingness to be dislodged instead of polemic discussions which is what politics faces today – climate deniers, the tea party, </w:t>
      </w:r>
      <w:r>
        <w:rPr>
          <w:rFonts w:asciiTheme="minorHAnsi" w:hAnsiTheme="minorHAnsi"/>
        </w:rPr>
        <w:t xml:space="preserve">the NRA, </w:t>
      </w:r>
      <w:r w:rsidRPr="00CC3927">
        <w:rPr>
          <w:rFonts w:asciiTheme="minorHAnsi" w:hAnsiTheme="minorHAnsi"/>
        </w:rPr>
        <w:t xml:space="preserve">etc are </w:t>
      </w:r>
      <w:r w:rsidRPr="00CC3927">
        <w:rPr>
          <w:rFonts w:asciiTheme="minorHAnsi" w:hAnsiTheme="minorHAnsi"/>
          <w:u w:val="single"/>
        </w:rPr>
        <w:t>not willing</w:t>
      </w:r>
      <w:r w:rsidRPr="00CC3927">
        <w:rPr>
          <w:rFonts w:asciiTheme="minorHAnsi" w:hAnsiTheme="minorHAnsi"/>
        </w:rPr>
        <w:t xml:space="preserve"> to hear the other side and be open to the possibility of being wrong</w:t>
      </w:r>
      <w:r>
        <w:rPr>
          <w:rFonts w:asciiTheme="minorHAnsi" w:hAnsiTheme="minorHAnsi"/>
        </w:rPr>
        <w:t>.</w:t>
      </w:r>
    </w:p>
    <w:p w:rsidR="00D971B9" w:rsidRPr="00445E87" w:rsidRDefault="00D971B9" w:rsidP="00D971B9"/>
    <w:p w:rsidR="00D971B9" w:rsidRDefault="00D971B9" w:rsidP="00D971B9">
      <w:pPr>
        <w:pStyle w:val="Heading4"/>
      </w:pPr>
      <w:r>
        <w:t>5. Topical version of the aff</w:t>
      </w:r>
    </w:p>
    <w:p w:rsidR="00D971B9" w:rsidRDefault="00D971B9" w:rsidP="00D971B9">
      <w:r>
        <w:t>A. if your argument is that guns are capitalist, you can just say we should pass a handgun ban</w:t>
      </w:r>
    </w:p>
    <w:p w:rsidR="00D971B9" w:rsidRPr="00D015B5" w:rsidRDefault="00D971B9" w:rsidP="00D971B9">
      <w:r>
        <w:t>B. Baudrillard affs on this topic say we should engage with the hyper reality by passing a handgun ban to simulate its failure on gun culture., demonstrating a sacrifice of societ.</w:t>
      </w:r>
    </w:p>
    <w:p w:rsidR="00D971B9" w:rsidRPr="00A64E48" w:rsidRDefault="00D971B9" w:rsidP="00D971B9"/>
    <w:p w:rsidR="00D971B9" w:rsidRPr="00AD748D" w:rsidRDefault="00D971B9" w:rsidP="00D971B9"/>
    <w:p w:rsidR="00D971B9" w:rsidRDefault="00D971B9" w:rsidP="00D971B9">
      <w:pPr>
        <w:pStyle w:val="Heading4"/>
      </w:pPr>
      <w:r>
        <w:t>Vote negative:</w:t>
      </w:r>
    </w:p>
    <w:p w:rsidR="00D971B9" w:rsidRDefault="00D971B9" w:rsidP="00D971B9">
      <w:pPr>
        <w:pStyle w:val="Heading4"/>
      </w:pPr>
      <w:r>
        <w:t>A) Key to endorsing good methodologies—1AR severance prevents effective dialogue on the role of the ballot and having a methods debate sets a norm for other rounds</w:t>
      </w:r>
    </w:p>
    <w:p w:rsidR="00D971B9" w:rsidRDefault="00D971B9" w:rsidP="00D971B9">
      <w:pPr>
        <w:pStyle w:val="Heading4"/>
      </w:pPr>
      <w:r>
        <w:t>B) It’s too late to have a constructive debate about public policy since there are only three speeches left—also causes aff skew since they have more speeches and a 7-6 advantage over me.</w:t>
      </w:r>
    </w:p>
    <w:p w:rsidR="00D971B9" w:rsidRDefault="00D971B9" w:rsidP="00D971B9">
      <w:pPr>
        <w:pStyle w:val="Heading3"/>
      </w:pPr>
      <w:r>
        <w:t>NC</w:t>
      </w:r>
    </w:p>
    <w:p w:rsidR="00D971B9" w:rsidRPr="000847A0" w:rsidRDefault="00D971B9" w:rsidP="00D971B9">
      <w:pPr>
        <w:pStyle w:val="Heading4"/>
        <w:rPr>
          <w:shd w:val="clear" w:color="auto" w:fill="FFFFFF"/>
        </w:rPr>
      </w:pPr>
      <w:r w:rsidRPr="000847A0">
        <w:rPr>
          <w:shd w:val="clear" w:color="auto" w:fill="FFFFFF"/>
        </w:rPr>
        <w:t>Non-natu</w:t>
      </w:r>
      <w:r>
        <w:rPr>
          <w:shd w:val="clear" w:color="auto" w:fill="FFFFFF"/>
        </w:rPr>
        <w:t>ral moral facts are epistemologically</w:t>
      </w:r>
      <w:r w:rsidRPr="000847A0">
        <w:rPr>
          <w:shd w:val="clear" w:color="auto" w:fill="FFFFFF"/>
        </w:rPr>
        <w:t xml:space="preserve"> inaccessible.</w:t>
      </w:r>
    </w:p>
    <w:p w:rsidR="00D971B9" w:rsidRPr="000847A0" w:rsidRDefault="00D971B9" w:rsidP="00D971B9">
      <w:pPr>
        <w:shd w:val="clear" w:color="auto" w:fill="FFFFFF"/>
        <w:spacing w:line="240" w:lineRule="atLeast"/>
        <w:rPr>
          <w:rFonts w:eastAsia="Times New Roman" w:cs="Arial"/>
          <w:color w:val="222222"/>
          <w:sz w:val="16"/>
        </w:rPr>
      </w:pPr>
      <w:r w:rsidRPr="000847A0">
        <w:rPr>
          <w:rFonts w:eastAsia="Times New Roman"/>
          <w:b/>
          <w:highlight w:val="yellow"/>
          <w:u w:val="single"/>
          <w:shd w:val="clear" w:color="auto" w:fill="FFFFFF"/>
        </w:rPr>
        <w:t>Papineau 07</w:t>
      </w:r>
      <w:r w:rsidRPr="000847A0">
        <w:rPr>
          <w:rFonts w:eastAsia="Times New Roman"/>
          <w:sz w:val="16"/>
          <w:shd w:val="clear" w:color="auto" w:fill="FFFFFF"/>
        </w:rPr>
        <w:t xml:space="preserve"> – (David [</w:t>
      </w:r>
      <w:r w:rsidRPr="000847A0">
        <w:rPr>
          <w:rFonts w:eastAsia="Times New Roman" w:cs="Arial"/>
          <w:color w:val="222222"/>
          <w:sz w:val="16"/>
        </w:rPr>
        <w:t>David Papineau is an academic philosopher. He works as Professor of Philosophy of Science at King's College London, having previously taught for several years at Cambridge University and been a fellow of Robinson College, Cambridge]</w:t>
      </w:r>
      <w:r w:rsidRPr="000847A0">
        <w:rPr>
          <w:rFonts w:eastAsia="Times New Roman"/>
          <w:sz w:val="16"/>
          <w:shd w:val="clear" w:color="auto" w:fill="FFFFFF"/>
        </w:rPr>
        <w:t xml:space="preserve">, “Naturalism”. </w:t>
      </w:r>
      <w:hyperlink r:id="rId6" w:history="1">
        <w:r w:rsidRPr="000847A0">
          <w:rPr>
            <w:rFonts w:eastAsia="Times New Roman"/>
            <w:sz w:val="16"/>
            <w:bdr w:val="none" w:sz="0" w:space="0" w:color="auto" w:frame="1"/>
            <w:shd w:val="clear" w:color="auto" w:fill="FFFFFF"/>
          </w:rPr>
          <w:t>http://plato.stanford.edu/entries/naturalism/</w:t>
        </w:r>
      </w:hyperlink>
      <w:r>
        <w:rPr>
          <w:rFonts w:eastAsia="Times New Roman"/>
          <w:sz w:val="16"/>
          <w:shd w:val="clear" w:color="auto" w:fill="FFFFFF"/>
        </w:rPr>
        <w:t> 2007)</w:t>
      </w:r>
    </w:p>
    <w:p w:rsidR="00D971B9" w:rsidRDefault="00D971B9" w:rsidP="00D971B9">
      <w:pPr>
        <w:shd w:val="clear" w:color="auto" w:fill="FFFFFF"/>
        <w:spacing w:line="240" w:lineRule="atLeast"/>
        <w:rPr>
          <w:b/>
          <w:color w:val="000000"/>
          <w:u w:val="single"/>
        </w:rPr>
      </w:pPr>
      <w:r w:rsidRPr="000847A0">
        <w:rPr>
          <w:color w:val="000000"/>
          <w:sz w:val="16"/>
        </w:rPr>
        <w:t>Moore took this argument to show that moral facts comprise a distinct species of non-natural fact. However, any such non-naturalist view of morality</w:t>
      </w:r>
      <w:r w:rsidRPr="000847A0">
        <w:rPr>
          <w:color w:val="000000"/>
          <w:u w:val="single"/>
        </w:rPr>
        <w:t xml:space="preserve"> </w:t>
      </w:r>
      <w:r w:rsidRPr="000847A0">
        <w:rPr>
          <w:color w:val="000000"/>
          <w:sz w:val="16"/>
        </w:rPr>
        <w:t xml:space="preserve">faces immediate difficulties, deriving ultimately from the kind of causal closure thesis discussed above. If </w:t>
      </w:r>
      <w:r w:rsidRPr="000847A0">
        <w:rPr>
          <w:b/>
          <w:color w:val="000000"/>
          <w:highlight w:val="green"/>
          <w:u w:val="single"/>
        </w:rPr>
        <w:t>all physical effects are due to</w:t>
      </w:r>
      <w:r w:rsidRPr="000847A0">
        <w:rPr>
          <w:b/>
          <w:color w:val="000000"/>
          <w:u w:val="single"/>
        </w:rPr>
        <w:t xml:space="preserve"> a limited range of </w:t>
      </w:r>
      <w:r w:rsidRPr="000847A0">
        <w:rPr>
          <w:b/>
          <w:color w:val="000000"/>
          <w:highlight w:val="green"/>
          <w:u w:val="single"/>
        </w:rPr>
        <w:t>natural causes</w:t>
      </w:r>
      <w:r w:rsidRPr="000847A0">
        <w:rPr>
          <w:b/>
          <w:color w:val="000000"/>
          <w:u w:val="single"/>
        </w:rPr>
        <w:t xml:space="preserve">, and </w:t>
      </w:r>
      <w:r w:rsidRPr="000847A0">
        <w:rPr>
          <w:b/>
          <w:color w:val="000000"/>
          <w:highlight w:val="green"/>
          <w:u w:val="single"/>
        </w:rPr>
        <w:t>if moral facts lie outside this range, then</w:t>
      </w:r>
      <w:r w:rsidRPr="000847A0">
        <w:rPr>
          <w:b/>
          <w:color w:val="000000"/>
          <w:u w:val="single"/>
        </w:rPr>
        <w:t xml:space="preserve"> it follow that </w:t>
      </w:r>
      <w:r w:rsidRPr="000847A0">
        <w:rPr>
          <w:b/>
          <w:color w:val="000000"/>
          <w:highlight w:val="green"/>
          <w:u w:val="single"/>
        </w:rPr>
        <w:t>moral facts can never make any difference to what happens in the physical world</w:t>
      </w:r>
      <w:r w:rsidRPr="000847A0">
        <w:rPr>
          <w:color w:val="000000"/>
          <w:sz w:val="16"/>
        </w:rPr>
        <w:t xml:space="preserve"> (Harman, 1986). At first sight </w:t>
      </w:r>
      <w:r w:rsidRPr="000847A0">
        <w:rPr>
          <w:b/>
          <w:color w:val="000000"/>
          <w:highlight w:val="green"/>
          <w:u w:val="single"/>
        </w:rPr>
        <w:t>this</w:t>
      </w:r>
      <w:r w:rsidRPr="000847A0">
        <w:rPr>
          <w:color w:val="000000"/>
          <w:sz w:val="16"/>
        </w:rPr>
        <w:t xml:space="preserve"> may seem tolerable (perhaps moral facts indeed don't have any physical effects). But it </w:t>
      </w:r>
      <w:r w:rsidRPr="000847A0">
        <w:rPr>
          <w:b/>
          <w:color w:val="000000"/>
          <w:highlight w:val="green"/>
          <w:u w:val="single"/>
        </w:rPr>
        <w:t>has</w:t>
      </w:r>
      <w:r w:rsidRPr="000847A0">
        <w:rPr>
          <w:color w:val="000000"/>
          <w:sz w:val="16"/>
        </w:rPr>
        <w:t xml:space="preserve"> </w:t>
      </w:r>
      <w:r w:rsidRPr="000847A0">
        <w:rPr>
          <w:b/>
          <w:color w:val="000000"/>
          <w:u w:val="single"/>
        </w:rPr>
        <w:t xml:space="preserve">very awkward </w:t>
      </w:r>
      <w:r w:rsidRPr="000847A0">
        <w:rPr>
          <w:b/>
          <w:color w:val="000000"/>
          <w:highlight w:val="green"/>
          <w:u w:val="single"/>
        </w:rPr>
        <w:t>epistemological consequences</w:t>
      </w:r>
      <w:r w:rsidRPr="000847A0">
        <w:rPr>
          <w:b/>
          <w:color w:val="000000"/>
          <w:u w:val="single"/>
        </w:rPr>
        <w:t>.</w:t>
      </w:r>
      <w:r w:rsidRPr="000847A0">
        <w:rPr>
          <w:color w:val="000000"/>
          <w:sz w:val="16"/>
        </w:rPr>
        <w:t xml:space="preserve"> For beings like us, </w:t>
      </w:r>
      <w:r w:rsidRPr="000847A0">
        <w:rPr>
          <w:b/>
          <w:color w:val="000000"/>
          <w:highlight w:val="green"/>
          <w:u w:val="single"/>
        </w:rPr>
        <w:t>knowledge</w:t>
      </w:r>
      <w:r w:rsidRPr="000847A0">
        <w:rPr>
          <w:b/>
          <w:color w:val="000000"/>
          <w:u w:val="single"/>
        </w:rPr>
        <w:t xml:space="preserve"> of the spatiotemporal world </w:t>
      </w:r>
      <w:r w:rsidRPr="000847A0">
        <w:rPr>
          <w:b/>
          <w:color w:val="000000"/>
          <w:highlight w:val="green"/>
          <w:u w:val="single"/>
        </w:rPr>
        <w:t>is mediated by physical processes involving our sense</w:t>
      </w:r>
      <w:r w:rsidRPr="000847A0">
        <w:rPr>
          <w:b/>
          <w:color w:val="000000"/>
          <w:u w:val="single"/>
        </w:rPr>
        <w:t xml:space="preserve"> organs </w:t>
      </w:r>
      <w:r w:rsidRPr="000847A0">
        <w:rPr>
          <w:b/>
          <w:color w:val="000000"/>
          <w:highlight w:val="green"/>
          <w:u w:val="single"/>
        </w:rPr>
        <w:t>and cognitive systems. If moral facts cannot influence the physical world, then [we can’t]</w:t>
      </w:r>
      <w:r w:rsidRPr="000847A0">
        <w:rPr>
          <w:b/>
          <w:color w:val="000000"/>
          <w:u w:val="single"/>
        </w:rPr>
        <w:t xml:space="preserve"> it is hard to see how we </w:t>
      </w:r>
      <w:r w:rsidRPr="000847A0">
        <w:rPr>
          <w:b/>
          <w:color w:val="000000"/>
          <w:highlight w:val="green"/>
          <w:u w:val="single"/>
        </w:rPr>
        <w:t>can have any knowledge of them</w:t>
      </w:r>
      <w:r w:rsidRPr="000847A0">
        <w:rPr>
          <w:b/>
          <w:color w:val="000000"/>
          <w:u w:val="single"/>
        </w:rPr>
        <w:t>.</w:t>
      </w:r>
    </w:p>
    <w:p w:rsidR="00D971B9" w:rsidRPr="001C056F" w:rsidRDefault="00D971B9" w:rsidP="00D971B9">
      <w:pPr>
        <w:pStyle w:val="Heading4"/>
        <w:rPr>
          <w:rFonts w:cs="Times New Roman"/>
        </w:rPr>
      </w:pPr>
      <w:r w:rsidRPr="001C056F">
        <w:rPr>
          <w:rFonts w:cs="Times New Roman"/>
        </w:rPr>
        <w:t>It is a natural fact that pain is bad</w:t>
      </w:r>
    </w:p>
    <w:p w:rsidR="00D971B9" w:rsidRPr="001C056F" w:rsidRDefault="00D971B9" w:rsidP="00D971B9">
      <w:pPr>
        <w:rPr>
          <w:rStyle w:val="Style13ptBold"/>
        </w:rPr>
      </w:pPr>
      <w:r w:rsidRPr="001C056F">
        <w:rPr>
          <w:rStyle w:val="Style13ptBold"/>
        </w:rPr>
        <w:t>Nagel 86</w:t>
      </w:r>
    </w:p>
    <w:p w:rsidR="00D971B9" w:rsidRPr="001C056F" w:rsidRDefault="00D971B9" w:rsidP="00D971B9">
      <w:r w:rsidRPr="001C056F">
        <w:t>Thomas Nagel, The View From Nowhere, HUP, 1986: 156-168.</w:t>
      </w:r>
    </w:p>
    <w:p w:rsidR="00D971B9" w:rsidRPr="00CC3E31" w:rsidRDefault="00D971B9" w:rsidP="00D971B9">
      <w:pPr>
        <w:jc w:val="both"/>
        <w:rPr>
          <w:rFonts w:eastAsia="Times New Roman"/>
        </w:rPr>
      </w:pPr>
      <w:r w:rsidRPr="001C056F">
        <w:rPr>
          <w:rFonts w:eastAsia="Times New Roman"/>
          <w:sz w:val="12"/>
          <w:szCs w:val="12"/>
        </w:rPr>
        <w:t>I shall defend the unsurprising claim that</w:t>
      </w:r>
      <w:r w:rsidRPr="001C056F">
        <w:rPr>
          <w:rFonts w:eastAsia="Times New Roman"/>
        </w:rPr>
        <w:t xml:space="preserve"> </w:t>
      </w:r>
      <w:r w:rsidRPr="001C056F">
        <w:rPr>
          <w:rFonts w:eastAsia="Times New Roman"/>
          <w:b/>
          <w:highlight w:val="cyan"/>
          <w:u w:val="single"/>
        </w:rPr>
        <w:t>sensory pleasure is good and pain bad</w:t>
      </w:r>
      <w:r w:rsidRPr="001C056F">
        <w:rPr>
          <w:rFonts w:eastAsia="Times New Roman"/>
        </w:rPr>
        <w:t xml:space="preserve">, </w:t>
      </w:r>
      <w:r w:rsidRPr="001C056F">
        <w:rPr>
          <w:rFonts w:eastAsia="Times New Roman"/>
          <w:sz w:val="12"/>
        </w:rPr>
        <w:t>no matter whose they are</w:t>
      </w:r>
      <w:r w:rsidRPr="001C056F">
        <w:rPr>
          <w:rFonts w:eastAsia="Times New Roman"/>
          <w:b/>
          <w:bCs/>
          <w:sz w:val="12"/>
          <w:szCs w:val="12"/>
        </w:rPr>
        <w:t>.</w:t>
      </w:r>
      <w:r w:rsidRPr="001C056F">
        <w:rPr>
          <w:rFonts w:eastAsia="Times New Roman"/>
          <w:sz w:val="12"/>
          <w:szCs w:val="12"/>
        </w:rPr>
        <w:t xml:space="preserve"> The point of the exercise is to see how the pressures of objectification operate in a simple case. Physical pleasure and pain do not usually depend on activities or desires which themselves raise questions of justification and value.</w:t>
      </w:r>
      <w:r w:rsidRPr="001C056F">
        <w:rPr>
          <w:rFonts w:eastAsia="Times New Roman"/>
        </w:rPr>
        <w:t xml:space="preserve"> </w:t>
      </w:r>
      <w:r w:rsidRPr="001C056F">
        <w:rPr>
          <w:rFonts w:eastAsia="Times New Roman"/>
          <w:b/>
          <w:u w:val="single"/>
        </w:rPr>
        <w:t xml:space="preserve">They are just </w:t>
      </w:r>
      <w:r w:rsidRPr="001C056F">
        <w:rPr>
          <w:rFonts w:eastAsia="Times New Roman"/>
          <w:b/>
          <w:highlight w:val="cyan"/>
          <w:u w:val="single"/>
        </w:rPr>
        <w:t>sensory experiences</w:t>
      </w:r>
      <w:r w:rsidRPr="001C056F">
        <w:rPr>
          <w:rFonts w:eastAsia="Times New Roman"/>
          <w:highlight w:val="cyan"/>
        </w:rPr>
        <w:t xml:space="preserve"> </w:t>
      </w:r>
      <w:r w:rsidRPr="001C056F">
        <w:rPr>
          <w:rFonts w:eastAsia="Times New Roman"/>
          <w:sz w:val="12"/>
          <w:szCs w:val="12"/>
        </w:rPr>
        <w:t>in relation to which we are fairly passive, but</w:t>
      </w:r>
      <w:r w:rsidRPr="001C056F">
        <w:rPr>
          <w:rFonts w:eastAsia="Times New Roman"/>
        </w:rPr>
        <w:t xml:space="preserve"> </w:t>
      </w:r>
      <w:r w:rsidRPr="001C056F">
        <w:rPr>
          <w:rFonts w:eastAsia="Times New Roman"/>
          <w:b/>
          <w:highlight w:val="cyan"/>
          <w:u w:val="single"/>
        </w:rPr>
        <w:t>toward which we feel involuntary desire or aversion</w:t>
      </w:r>
      <w:r w:rsidRPr="001C056F">
        <w:rPr>
          <w:rFonts w:eastAsia="Times New Roman"/>
          <w:u w:val="single"/>
        </w:rPr>
        <w:t>.</w:t>
      </w:r>
      <w:r w:rsidRPr="001C056F">
        <w:rPr>
          <w:rFonts w:eastAsia="Times New Roman"/>
        </w:rPr>
        <w:t xml:space="preserve"> </w:t>
      </w:r>
      <w:r w:rsidRPr="001C056F">
        <w:rPr>
          <w:rFonts w:eastAsia="Times New Roman"/>
          <w:sz w:val="12"/>
          <w:szCs w:val="12"/>
        </w:rPr>
        <w:t>Almost</w:t>
      </w:r>
      <w:r w:rsidRPr="001C056F">
        <w:rPr>
          <w:rFonts w:eastAsia="Times New Roman"/>
        </w:rPr>
        <w:t xml:space="preserve"> </w:t>
      </w:r>
      <w:r w:rsidRPr="001C056F">
        <w:rPr>
          <w:rFonts w:eastAsia="Times New Roman"/>
          <w:b/>
          <w:u w:val="single"/>
        </w:rPr>
        <w:t>[</w:t>
      </w:r>
      <w:r w:rsidRPr="001C056F">
        <w:rPr>
          <w:rFonts w:eastAsia="Times New Roman"/>
          <w:b/>
          <w:highlight w:val="cyan"/>
          <w:u w:val="single"/>
        </w:rPr>
        <w:t>E]veryone takes the avoidance of his own pain and the promotion of his own pleasure as subjective reasons for action</w:t>
      </w:r>
      <w:r w:rsidRPr="001C056F">
        <w:rPr>
          <w:rFonts w:eastAsia="Times New Roman"/>
          <w:b/>
          <w:u w:val="single"/>
        </w:rPr>
        <w:t xml:space="preserve"> in a fairly simple way; </w:t>
      </w:r>
      <w:r w:rsidRPr="001C056F">
        <w:rPr>
          <w:rFonts w:eastAsia="Times New Roman"/>
          <w:b/>
          <w:highlight w:val="cyan"/>
          <w:u w:val="single"/>
        </w:rPr>
        <w:t>they are not back</w:t>
      </w:r>
      <w:r>
        <w:rPr>
          <w:rFonts w:eastAsia="Times New Roman"/>
          <w:b/>
          <w:highlight w:val="cyan"/>
          <w:u w:val="single"/>
        </w:rPr>
        <w:t>[ed]</w:t>
      </w:r>
      <w:r w:rsidRPr="001C056F">
        <w:rPr>
          <w:rFonts w:eastAsia="Times New Roman"/>
          <w:b/>
          <w:highlight w:val="cyan"/>
          <w:u w:val="single"/>
        </w:rPr>
        <w:t xml:space="preserve"> up by any further reasons</w:t>
      </w:r>
      <w:r w:rsidRPr="001C056F">
        <w:rPr>
          <w:rFonts w:eastAsia="Times New Roman"/>
          <w:b/>
          <w:u w:val="single"/>
        </w:rPr>
        <w:t>.</w:t>
      </w:r>
    </w:p>
    <w:p w:rsidR="00D971B9" w:rsidRDefault="00D971B9" w:rsidP="00D971B9">
      <w:pPr>
        <w:pStyle w:val="Heading4"/>
      </w:pPr>
      <w:r>
        <w:t>The standard’s utilitarianism.</w:t>
      </w:r>
    </w:p>
    <w:p w:rsidR="00D971B9" w:rsidRPr="00E85BD7" w:rsidRDefault="00D971B9" w:rsidP="00D971B9">
      <w:pPr>
        <w:pStyle w:val="Heading4"/>
      </w:pPr>
      <w:r w:rsidRPr="00E85BD7">
        <w:t>The plan results mass incarceration making the war on drugs pale in comparison.</w:t>
      </w:r>
    </w:p>
    <w:p w:rsidR="00D971B9" w:rsidRPr="00E85BD7" w:rsidRDefault="00D971B9" w:rsidP="00D971B9">
      <w:r w:rsidRPr="00E85BD7">
        <w:rPr>
          <w:rStyle w:val="Style13ptBold"/>
        </w:rPr>
        <w:t>Kopel 92</w:t>
      </w:r>
      <w:r w:rsidRPr="00E85BD7">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“Banning Handguns?” Washington Post http://www.davekopel.org/2A/OpEds/OpEdBanGun.htm JW</w:t>
      </w:r>
    </w:p>
    <w:p w:rsidR="00D971B9" w:rsidRDefault="00D971B9" w:rsidP="00D971B9">
      <w:r w:rsidRPr="00E85BD7">
        <w:t xml:space="preserve">But while homicides of all types would increase, </w:t>
      </w:r>
      <w:r w:rsidRPr="00E85BD7">
        <w:rPr>
          <w:rStyle w:val="StyleUnderline"/>
          <w:highlight w:val="yellow"/>
        </w:rPr>
        <w:t>America would find itself</w:t>
      </w:r>
      <w:r w:rsidRPr="00E85BD7">
        <w:rPr>
          <w:rStyle w:val="StyleUnderline"/>
        </w:rPr>
        <w:t xml:space="preserve"> increasingly </w:t>
      </w:r>
      <w:r w:rsidRPr="00E85BD7">
        <w:rPr>
          <w:rStyle w:val="StyleUnderline"/>
          <w:highlight w:val="yellow"/>
        </w:rPr>
        <w:t>short of</w:t>
      </w:r>
      <w:r w:rsidRPr="00E85BD7">
        <w:rPr>
          <w:rStyle w:val="StyleUnderline"/>
        </w:rPr>
        <w:t xml:space="preserve"> the </w:t>
      </w:r>
      <w:r w:rsidRPr="00E85BD7">
        <w:rPr>
          <w:rStyle w:val="StyleUnderline"/>
          <w:highlight w:val="yellow"/>
        </w:rPr>
        <w:t>prison space</w:t>
      </w:r>
      <w:r w:rsidRPr="00E85BD7">
        <w:t xml:space="preserve"> in which to confine the additional murderers. The drug war (which Senator Chafee enthusiastically supports) is overwhelming the nation's prisons, making it increasingly difficult to confine violent criminals for lengthy terms. In many large cities, the criminal justice system is collapsing under the immense volume of drug prosecutions. </w:t>
      </w:r>
      <w:r w:rsidRPr="00E85BD7">
        <w:rPr>
          <w:rStyle w:val="StyleUnderline"/>
          <w:highlight w:val="yellow"/>
        </w:rPr>
        <w:t>The</w:t>
      </w:r>
      <w:r w:rsidRPr="00E85BD7">
        <w:t xml:space="preserve"> Chafee </w:t>
      </w:r>
      <w:r w:rsidRPr="00E85BD7">
        <w:rPr>
          <w:rStyle w:val="StyleUnderline"/>
          <w:highlight w:val="yellow"/>
        </w:rPr>
        <w:t>war on handguns would make the war on drugs look small time</w:t>
      </w:r>
      <w:r w:rsidRPr="00E85BD7">
        <w:t xml:space="preserve">. In California, only 20% of gun-owners obeyed a requirement that they register their semi-automatics. </w:t>
      </w:r>
      <w:r w:rsidRPr="00E85BD7">
        <w:rPr>
          <w:rStyle w:val="StyleUnderline"/>
        </w:rPr>
        <w:t>In New Jersey, fewer than 2% of owners of "assault weapons" have complied with the legal mandate to surrender</w:t>
      </w:r>
      <w:r w:rsidRPr="00E85BD7">
        <w:t xml:space="preserve"> their guns. While there are only a few million "assault weapon" owners, about </w:t>
      </w:r>
      <w:r w:rsidRPr="00E85BD7">
        <w:rPr>
          <w:rStyle w:val="StyleUnderline"/>
          <w:highlight w:val="yellow"/>
        </w:rPr>
        <w:t>a quarter of</w:t>
      </w:r>
      <w:r w:rsidRPr="00E85BD7">
        <w:rPr>
          <w:rStyle w:val="StyleUnderline"/>
        </w:rPr>
        <w:t xml:space="preserve"> all </w:t>
      </w:r>
      <w:r w:rsidRPr="00E85BD7">
        <w:rPr>
          <w:rStyle w:val="StyleUnderline"/>
          <w:highlight w:val="yellow"/>
        </w:rPr>
        <w:t>households</w:t>
      </w:r>
      <w:r w:rsidRPr="00E85BD7">
        <w:rPr>
          <w:rStyle w:val="StyleUnderline"/>
        </w:rPr>
        <w:t xml:space="preserve"> in the United States </w:t>
      </w:r>
      <w:r w:rsidRPr="00E85BD7">
        <w:rPr>
          <w:rStyle w:val="StyleUnderline"/>
          <w:highlight w:val="yellow"/>
        </w:rPr>
        <w:t>contain a handgun</w:t>
      </w:r>
      <w:r w:rsidRPr="00E85BD7">
        <w:t xml:space="preserve">. </w:t>
      </w:r>
      <w:r w:rsidRPr="00E85BD7">
        <w:rPr>
          <w:rStyle w:val="StyleUnderline"/>
          <w:highlight w:val="yellow"/>
        </w:rPr>
        <w:t>Under</w:t>
      </w:r>
      <w:r w:rsidRPr="00E85BD7">
        <w:rPr>
          <w:rStyle w:val="StyleUnderline"/>
        </w:rPr>
        <w:t xml:space="preserve"> the most </w:t>
      </w:r>
      <w:r w:rsidRPr="00E85BD7">
        <w:rPr>
          <w:rStyle w:val="StyleUnderline"/>
          <w:highlight w:val="yellow"/>
        </w:rPr>
        <w:t>optimistic</w:t>
      </w:r>
      <w:r w:rsidRPr="00E85BD7">
        <w:t xml:space="preserve"> compliance </w:t>
      </w:r>
      <w:r w:rsidRPr="00E85BD7">
        <w:rPr>
          <w:rStyle w:val="StyleUnderline"/>
          <w:highlight w:val="yellow"/>
        </w:rPr>
        <w:t>scenarios</w:t>
      </w:r>
      <w:r w:rsidRPr="00E85BD7">
        <w:rPr>
          <w:rStyle w:val="StyleUnderline"/>
        </w:rPr>
        <w:t>,</w:t>
      </w:r>
      <w:r w:rsidRPr="00E85BD7">
        <w:t xml:space="preserve"> 15-</w:t>
      </w:r>
      <w:r w:rsidRPr="00E85BD7">
        <w:rPr>
          <w:rStyle w:val="StyleUnderline"/>
          <w:highlight w:val="yellow"/>
        </w:rPr>
        <w:t>20%</w:t>
      </w:r>
      <w:r w:rsidRPr="00E85BD7">
        <w:rPr>
          <w:rStyle w:val="StyleUnderline"/>
        </w:rPr>
        <w:t xml:space="preserve"> of </w:t>
      </w:r>
      <w:r w:rsidRPr="00E85BD7">
        <w:t xml:space="preserve">American </w:t>
      </w:r>
      <w:r w:rsidRPr="00E85BD7">
        <w:rPr>
          <w:rStyle w:val="StyleUnderline"/>
        </w:rPr>
        <w:t xml:space="preserve">households </w:t>
      </w:r>
      <w:r w:rsidRPr="00E85BD7">
        <w:rPr>
          <w:rStyle w:val="StyleUnderline"/>
          <w:highlight w:val="yellow"/>
        </w:rPr>
        <w:t>would ignore the</w:t>
      </w:r>
      <w:r w:rsidRPr="00E85BD7">
        <w:rPr>
          <w:rStyle w:val="StyleUnderline"/>
        </w:rPr>
        <w:t xml:space="preserve"> handgun </w:t>
      </w:r>
      <w:r w:rsidRPr="00E85BD7">
        <w:rPr>
          <w:rStyle w:val="StyleUnderline"/>
          <w:highlight w:val="yellow"/>
        </w:rPr>
        <w:t>ban</w:t>
      </w:r>
      <w:r w:rsidRPr="00E85BD7">
        <w:rPr>
          <w:rStyle w:val="StyleUnderline"/>
        </w:rPr>
        <w:t>.</w:t>
      </w:r>
      <w:r w:rsidRPr="00E85BD7">
        <w:t xml:space="preserve"> Possessing newly-illegal handguns, </w:t>
      </w:r>
      <w:r w:rsidRPr="00E85BD7">
        <w:rPr>
          <w:rStyle w:val="StyleUnderline"/>
          <w:highlight w:val="yellow"/>
        </w:rPr>
        <w:t>tens of millions of Americans would now be</w:t>
      </w:r>
      <w:r w:rsidRPr="00E85BD7">
        <w:rPr>
          <w:rStyle w:val="StyleUnderline"/>
        </w:rPr>
        <w:t xml:space="preserve"> defined as </w:t>
      </w:r>
      <w:r w:rsidRPr="00E85BD7">
        <w:rPr>
          <w:rStyle w:val="StyleUnderline"/>
          <w:highlight w:val="yellow"/>
        </w:rPr>
        <w:t>felons, eligible for</w:t>
      </w:r>
      <w:r w:rsidRPr="00E85BD7">
        <w:t xml:space="preserve"> Senator Chafee's </w:t>
      </w:r>
      <w:r w:rsidRPr="00E85BD7">
        <w:rPr>
          <w:rStyle w:val="StyleUnderline"/>
        </w:rPr>
        <w:t xml:space="preserve">five-year </w:t>
      </w:r>
      <w:r w:rsidRPr="00E85BD7">
        <w:rPr>
          <w:rStyle w:val="StyleUnderline"/>
          <w:highlight w:val="yellow"/>
        </w:rPr>
        <w:t>federal prison term[s]</w:t>
      </w:r>
      <w:r w:rsidRPr="00E85BD7">
        <w:t>. The number of new "gun criminals" would be at least as large as the cur</w:t>
      </w:r>
      <w:r>
        <w:t>rent number of "drug criminals.z</w:t>
      </w:r>
    </w:p>
    <w:p w:rsidR="00D971B9" w:rsidRDefault="00D971B9" w:rsidP="00D971B9"/>
    <w:p w:rsidR="00D971B9" w:rsidRPr="00E85BD7" w:rsidRDefault="00D971B9" w:rsidP="00D971B9">
      <w:pPr>
        <w:pStyle w:val="Heading4"/>
      </w:pPr>
      <w:r w:rsidRPr="00E85BD7">
        <w:t>Incarceration is vicious form of structural violence.</w:t>
      </w:r>
    </w:p>
    <w:p w:rsidR="00D971B9" w:rsidRPr="00E85BD7" w:rsidRDefault="00D971B9" w:rsidP="00D971B9">
      <w:r w:rsidRPr="00E85BD7">
        <w:rPr>
          <w:rStyle w:val="Style13ptBold"/>
        </w:rPr>
        <w:t>McLeod 15</w:t>
      </w:r>
      <w:r w:rsidRPr="00E85BD7">
        <w:t xml:space="preserve"> Allegra (Associate Professor of Law at Georgetown) “Prison Abolition and Grounded Justice” UCLA Law Review 1156 (2015) </w:t>
      </w:r>
      <w:hyperlink r:id="rId7" w:history="1">
        <w:r w:rsidRPr="00E85BD7">
          <w:rPr>
            <w:rStyle w:val="Hyperlink"/>
          </w:rPr>
          <w:t>http://scholarship.law.georgetown.edu/cgi/viewcontent.cgi?article=2502&amp;context=facpub</w:t>
        </w:r>
      </w:hyperlink>
      <w:r w:rsidRPr="00E85BD7">
        <w:t xml:space="preserve"> JW</w:t>
      </w:r>
    </w:p>
    <w:p w:rsidR="00D971B9" w:rsidRPr="00896DA7" w:rsidRDefault="00D971B9" w:rsidP="00D971B9">
      <w:r w:rsidRPr="00E85BD7">
        <w:rPr>
          <w:rStyle w:val="StyleUnderline"/>
          <w:highlight w:val="yellow"/>
        </w:rPr>
        <w:t>Prisons are places of intense brutality</w:t>
      </w:r>
      <w:r w:rsidRPr="00E85BD7">
        <w:rPr>
          <w:rStyle w:val="StyleUnderline"/>
        </w:rPr>
        <w:t>, violence, and dehumanization</w:t>
      </w:r>
      <w:r w:rsidRPr="00E85BD7">
        <w:t xml:space="preserve">.70 In his seminal study of the New Jersey State Prison, The Society of Captives, sociologist Gresham M. Sykes carefully exposed how </w:t>
      </w:r>
      <w:r w:rsidRPr="00E85BD7">
        <w:rPr>
          <w:rStyle w:val="StyleUnderline"/>
          <w:highlight w:val="yellow"/>
        </w:rPr>
        <w:t>the fundamental structure</w:t>
      </w:r>
      <w:r w:rsidRPr="00E85BD7">
        <w:rPr>
          <w:rStyle w:val="StyleUnderline"/>
        </w:rPr>
        <w:t xml:space="preserve"> of the modern U.S. prison </w:t>
      </w:r>
      <w:r w:rsidRPr="00E85BD7">
        <w:rPr>
          <w:rStyle w:val="StyleUnderline"/>
          <w:highlight w:val="yellow"/>
        </w:rPr>
        <w:t>degrades</w:t>
      </w:r>
      <w:r w:rsidRPr="00E85BD7">
        <w:rPr>
          <w:rStyle w:val="StyleUnderline"/>
        </w:rPr>
        <w:t xml:space="preserve"> the inmate’s </w:t>
      </w:r>
      <w:r w:rsidRPr="00E85BD7">
        <w:rPr>
          <w:rStyle w:val="StyleUnderline"/>
          <w:highlight w:val="yellow"/>
        </w:rPr>
        <w:t>basic humanity and sense of selfworth</w:t>
      </w:r>
      <w:r w:rsidRPr="00E85BD7">
        <w:t xml:space="preserve">. 71 </w:t>
      </w:r>
      <w:r w:rsidRPr="00E85BD7">
        <w:rPr>
          <w:rStyle w:val="StyleUnderline"/>
        </w:rPr>
        <w:t>Caged or confined and stripped of</w:t>
      </w:r>
      <w:r w:rsidRPr="00E85BD7">
        <w:t xml:space="preserve"> his freedom</w:t>
      </w:r>
      <w:r w:rsidRPr="00E85BD7">
        <w:rPr>
          <w:rStyle w:val="StyleUnderline"/>
        </w:rPr>
        <w:t xml:space="preserve">, the prisoner is forced to submit to an existence without the ability to exercise the basic capacities that define personhood </w:t>
      </w:r>
      <w:r w:rsidRPr="00E85BD7">
        <w:t xml:space="preserve">in a liberal society.72 The inmate’s </w:t>
      </w:r>
      <w:r w:rsidRPr="00E85BD7">
        <w:rPr>
          <w:rStyle w:val="StyleUnderline"/>
          <w:highlight w:val="yellow"/>
        </w:rPr>
        <w:t>movement is tightly controlled</w:t>
      </w:r>
      <w:r w:rsidRPr="00E85BD7">
        <w:t xml:space="preserve">, sometimes </w:t>
      </w:r>
      <w:r w:rsidRPr="00E85BD7">
        <w:rPr>
          <w:rStyle w:val="StyleUnderline"/>
          <w:highlight w:val="yellow"/>
        </w:rPr>
        <w:t>by chains</w:t>
      </w:r>
      <w:r w:rsidRPr="00E85BD7">
        <w:t xml:space="preserve"> and shackles, </w:t>
      </w:r>
      <w:r w:rsidRPr="00E85BD7">
        <w:rPr>
          <w:rStyle w:val="StyleUnderline"/>
          <w:highlight w:val="yellow"/>
        </w:rPr>
        <w:t>and</w:t>
      </w:r>
      <w:r w:rsidRPr="00E85BD7">
        <w:t xml:space="preserve"> always by orders backed with the </w:t>
      </w:r>
      <w:r w:rsidRPr="00E85BD7">
        <w:rPr>
          <w:rStyle w:val="StyleUnderline"/>
          <w:highlight w:val="yellow"/>
        </w:rPr>
        <w:t>threat of force</w:t>
      </w:r>
      <w:r w:rsidRPr="00E85BD7">
        <w:t xml:space="preserve">;73 his </w:t>
      </w:r>
      <w:r w:rsidRPr="00E85BD7">
        <w:rPr>
          <w:rStyle w:val="StyleUnderline"/>
        </w:rPr>
        <w:t xml:space="preserve">body is subject to </w:t>
      </w:r>
      <w:r w:rsidRPr="00E85BD7">
        <w:rPr>
          <w:rStyle w:val="StyleUnderline"/>
          <w:highlight w:val="yellow"/>
        </w:rPr>
        <w:t>invasive cavity searches</w:t>
      </w:r>
      <w:r w:rsidRPr="00E85BD7">
        <w:t xml:space="preserve"> on command;74 he is </w:t>
      </w:r>
      <w:r w:rsidRPr="00E85BD7">
        <w:rPr>
          <w:rStyle w:val="StyleUnderline"/>
          <w:highlight w:val="yellow"/>
        </w:rPr>
        <w:t>denied</w:t>
      </w:r>
      <w:r w:rsidRPr="00E85BD7">
        <w:t xml:space="preserve"> nearly all </w:t>
      </w:r>
      <w:r w:rsidRPr="00E85BD7">
        <w:rPr>
          <w:rStyle w:val="StyleUnderline"/>
          <w:highlight w:val="yellow"/>
        </w:rPr>
        <w:t>personal possessions</w:t>
      </w:r>
      <w:r w:rsidRPr="00E85BD7">
        <w:t xml:space="preserve">; his </w:t>
      </w:r>
      <w:r w:rsidRPr="00E85BD7">
        <w:rPr>
          <w:rStyle w:val="StyleUnderline"/>
          <w:highlight w:val="yellow"/>
        </w:rPr>
        <w:t>routines</w:t>
      </w:r>
      <w:r w:rsidRPr="00E85BD7">
        <w:t xml:space="preserve"> of eating, sleeping, and bodily maintenance </w:t>
      </w:r>
      <w:r w:rsidRPr="00E85BD7">
        <w:rPr>
          <w:rStyle w:val="StyleUnderline"/>
        </w:rPr>
        <w:t xml:space="preserve">are </w:t>
      </w:r>
      <w:r w:rsidRPr="00E85BD7">
        <w:rPr>
          <w:rStyle w:val="StyleUnderline"/>
          <w:highlight w:val="yellow"/>
        </w:rPr>
        <w:t>minutely managed</w:t>
      </w:r>
      <w:r w:rsidRPr="00E85BD7">
        <w:t xml:space="preserve">; he </w:t>
      </w:r>
      <w:r w:rsidRPr="00E85BD7">
        <w:rPr>
          <w:rStyle w:val="StyleUnderline"/>
          <w:highlight w:val="yellow"/>
        </w:rPr>
        <w:t>may communicate</w:t>
      </w:r>
      <w:r w:rsidRPr="00E85BD7">
        <w:t xml:space="preserve"> and interact </w:t>
      </w:r>
      <w:r w:rsidRPr="00E85BD7">
        <w:rPr>
          <w:rStyle w:val="StyleUnderline"/>
        </w:rPr>
        <w:t xml:space="preserve">with others </w:t>
      </w:r>
      <w:r w:rsidRPr="00E85BD7">
        <w:rPr>
          <w:rStyle w:val="StyleUnderline"/>
          <w:highlight w:val="yellow"/>
        </w:rPr>
        <w:t>only on limited terms</w:t>
      </w:r>
      <w:r w:rsidRPr="00E85BD7">
        <w:rPr>
          <w:rStyle w:val="StyleUnderline"/>
        </w:rPr>
        <w:t xml:space="preserve"> strictly dictated by</w:t>
      </w:r>
      <w:r w:rsidRPr="00E85BD7">
        <w:t xml:space="preserve"> his </w:t>
      </w:r>
      <w:r w:rsidRPr="00E85BD7">
        <w:rPr>
          <w:rStyle w:val="StyleUnderline"/>
        </w:rPr>
        <w:t>jailers</w:t>
      </w:r>
      <w:r w:rsidRPr="00E85BD7">
        <w:t xml:space="preserve">; and he is </w:t>
      </w:r>
      <w:r w:rsidRPr="00E85BD7">
        <w:rPr>
          <w:rStyle w:val="StyleUnderline"/>
        </w:rPr>
        <w:t>reduced to an identifying number</w:t>
      </w:r>
      <w:r w:rsidRPr="00E85BD7">
        <w:t xml:space="preserve">, deprived of all that constitutes his individuality.75 Sykes’s account of “the pains of imprisonment”76 attends not only to the dehumanizing effects of this basic structure of imprisonment—which remains relatively unchanged from the New Jersey penitentiary of 1958 to the U.S. jails and prisons that abound today77—but also to its violent effects on the personhood of the prisoner: [H]owever painful these frustrations or deprivations may be in the immediate terms of thwarted goals, discomfort, boredom, and loneliness, they carry a more profound hurt as a set of threats or attacks which are directed against the very foundations of the prisoner’s being. The individual’s picture of himself as a person of value . . . begins to waver and grow dim.78 In addition to routines of minute bodily control, thousands of persons are increasingly subject to long-term and near-complete isolation in prison. The Bureau of Justice Statistics has estimated that 80,000 persons are caged in solitary confinement in the United States, </w:t>
      </w:r>
      <w:r w:rsidRPr="00E85BD7">
        <w:rPr>
          <w:rStyle w:val="StyleUnderline"/>
          <w:highlight w:val="yellow"/>
        </w:rPr>
        <w:t>many enduring isolation for years</w:t>
      </w:r>
      <w:r w:rsidRPr="00E85BD7">
        <w:t>.79</w:t>
      </w:r>
    </w:p>
    <w:p w:rsidR="00D971B9" w:rsidRDefault="00D971B9" w:rsidP="00D971B9">
      <w:pPr>
        <w:pStyle w:val="Heading2"/>
      </w:pPr>
      <w:r>
        <w:t>Case</w:t>
      </w:r>
    </w:p>
    <w:p w:rsidR="00D971B9" w:rsidRDefault="00D971B9" w:rsidP="00D971B9">
      <w:pPr>
        <w:pStyle w:val="Heading3"/>
      </w:pPr>
      <w:r>
        <w:t>Material conditions 1</w:t>
      </w:r>
      <w:r w:rsidRPr="001770C0">
        <w:rPr>
          <w:vertAlign w:val="superscript"/>
        </w:rPr>
        <w:t>st</w:t>
      </w:r>
    </w:p>
    <w:p w:rsidR="00D971B9" w:rsidRDefault="00D971B9" w:rsidP="00D971B9">
      <w:pPr>
        <w:pStyle w:val="Heading4"/>
      </w:pPr>
      <w:r>
        <w:t>Oppression is created by social systems so only a focus on material conditions can solve.</w:t>
      </w:r>
    </w:p>
    <w:p w:rsidR="00D971B9" w:rsidRPr="00DC7B4D" w:rsidRDefault="00D971B9" w:rsidP="00D971B9">
      <w:r w:rsidRPr="00DC7B4D">
        <w:rPr>
          <w:rStyle w:val="Style13ptBold"/>
        </w:rPr>
        <w:t>Johnson no date</w:t>
      </w:r>
      <w:r w:rsidRPr="00DC7B4D">
        <w:t xml:space="preserve"> Allan Johnson (PhD in sociology, he joined the sociology department at Wesleyan University) </w:t>
      </w:r>
      <w:hyperlink r:id="rId8" w:history="1">
        <w:r w:rsidRPr="0040443D">
          <w:rPr>
            <w:rStyle w:val="Hyperlink"/>
          </w:rPr>
          <w:t>http://www.cabrillo.edu/~lroberts/AlanJohnsonWhatCanWeDO001.pdf JW accessed 2-13-16</w:t>
        </w:r>
      </w:hyperlink>
      <w:r>
        <w:t xml:space="preserve"> pp. 698</w:t>
      </w:r>
    </w:p>
    <w:p w:rsidR="00D971B9" w:rsidRPr="001770C0" w:rsidRDefault="00D971B9" w:rsidP="00D971B9">
      <w:r w:rsidRPr="00552989">
        <w:rPr>
          <w:rStyle w:val="StyleUnderline"/>
          <w:highlight w:val="cyan"/>
        </w:rPr>
        <w:t>Privilege is a feature of social systems, not individuals</w:t>
      </w:r>
      <w:r w:rsidRPr="004E0AF7">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552989">
        <w:rPr>
          <w:rStyle w:val="StyleUnderline"/>
          <w:highlight w:val="cyan"/>
        </w:rPr>
        <w:t>oppression</w:t>
      </w:r>
      <w:r w:rsidRPr="004E0AF7">
        <w:rPr>
          <w:sz w:val="16"/>
        </w:rPr>
        <w:t xml:space="preserve"> are not a thing of the past. It's </w:t>
      </w:r>
      <w:r w:rsidRPr="00552989">
        <w:rPr>
          <w:rStyle w:val="StyleUnderline"/>
          <w:highlight w:val="cyan"/>
        </w:rPr>
        <w:t>[is] happening</w:t>
      </w:r>
      <w:r w:rsidRPr="00552989">
        <w:rPr>
          <w:rStyle w:val="StyleUnderline"/>
        </w:rPr>
        <w:t xml:space="preserve"> right </w:t>
      </w:r>
      <w:r w:rsidRPr="00552989">
        <w:rPr>
          <w:rStyle w:val="StyleUnderline"/>
          <w:highlight w:val="cyan"/>
        </w:rPr>
        <w:t>now</w:t>
      </w:r>
      <w:r w:rsidRPr="004E0AF7">
        <w:rPr>
          <w:sz w:val="16"/>
        </w:rPr>
        <w:t xml:space="preserve">. It isn't just a collection of wounds inflicted long ago that now need to be healed. The wounding goes on as I write these words and as you read them, and </w:t>
      </w:r>
      <w:r w:rsidRPr="00552989">
        <w:rPr>
          <w:rStyle w:val="StyleUnderline"/>
          <w:highlight w:val="cyan"/>
        </w:rPr>
        <w:t xml:space="preserve">unless people work to </w:t>
      </w:r>
      <w:r w:rsidRPr="00552989">
        <w:rPr>
          <w:rStyle w:val="Emphasis"/>
          <w:highlight w:val="cyan"/>
        </w:rPr>
        <w:t>change the system</w:t>
      </w:r>
      <w:r w:rsidRPr="00552989">
        <w:rPr>
          <w:rStyle w:val="StyleUnderline"/>
          <w:highlight w:val="cyan"/>
        </w:rPr>
        <w:t xml:space="preserve"> that promotes it, personal healing</w:t>
      </w:r>
      <w:r w:rsidRPr="00552989">
        <w:rPr>
          <w:rStyle w:val="StyleUnderline"/>
        </w:rPr>
        <w:t xml:space="preserve"> by itself </w:t>
      </w:r>
      <w:r w:rsidRPr="00552989">
        <w:rPr>
          <w:rStyle w:val="StyleUnderline"/>
          <w:highlight w:val="cyan"/>
        </w:rPr>
        <w:t>cannot be the answer. Healing wounds is no more a solution to</w:t>
      </w:r>
      <w:r w:rsidRPr="00552989">
        <w:rPr>
          <w:rStyle w:val="StyleUnderline"/>
        </w:rPr>
        <w:t xml:space="preserve"> the </w:t>
      </w:r>
      <w:r w:rsidRPr="00552989">
        <w:rPr>
          <w:rStyle w:val="StyleUnderline"/>
          <w:highlight w:val="cyan"/>
        </w:rPr>
        <w:t>oppression</w:t>
      </w:r>
      <w:r w:rsidRPr="00552989">
        <w:rPr>
          <w:rStyle w:val="StyleUnderline"/>
        </w:rPr>
        <w:t xml:space="preserve"> that causes the wounding </w:t>
      </w:r>
      <w:r w:rsidRPr="00552989">
        <w:rPr>
          <w:rStyle w:val="StyleUnderline"/>
          <w:highlight w:val="cyan"/>
        </w:rPr>
        <w:t>than military hospitals</w:t>
      </w:r>
      <w:r w:rsidRPr="00552989">
        <w:rPr>
          <w:rStyle w:val="StyleUnderline"/>
        </w:rPr>
        <w:t xml:space="preserve"> are a solution </w:t>
      </w:r>
      <w:r w:rsidRPr="00552989">
        <w:rPr>
          <w:rStyle w:val="StyleUnderline"/>
          <w:highlight w:val="cyan"/>
        </w:rPr>
        <w:t>to war</w:t>
      </w:r>
      <w:r w:rsidRPr="004E0AF7">
        <w:rPr>
          <w:sz w:val="16"/>
        </w:rPr>
        <w:t xml:space="preserve">. Healing is a necessary process, but it isn't enough.... Since </w:t>
      </w:r>
      <w:r w:rsidRPr="00552989">
        <w:rPr>
          <w:rStyle w:val="StyleUnderline"/>
        </w:rPr>
        <w:t>privilege is rooted primarily in systems</w:t>
      </w:r>
      <w:r w:rsidRPr="004E0AF7">
        <w:rPr>
          <w:sz w:val="16"/>
        </w:rPr>
        <w:t>—such as families, schools, and workplaces—</w:t>
      </w:r>
      <w:r w:rsidRPr="00552989">
        <w:rPr>
          <w:rStyle w:val="StyleUnderline"/>
        </w:rPr>
        <w:t>change isn't simply a matter of changing people. People</w:t>
      </w:r>
      <w:r w:rsidRPr="004E0AF7">
        <w:rPr>
          <w:sz w:val="16"/>
        </w:rPr>
        <w:t xml:space="preserve">, of course, will </w:t>
      </w:r>
      <w:r w:rsidRPr="00552989">
        <w:rPr>
          <w:rStyle w:val="StyleUnderline"/>
        </w:rPr>
        <w:t xml:space="preserve">have to change in order for systems to change, but the most important point is that </w:t>
      </w:r>
      <w:r w:rsidRPr="00552989">
        <w:rPr>
          <w:rStyle w:val="StyleUnderline"/>
          <w:highlight w:val="cyan"/>
        </w:rPr>
        <w:t>changing people isn't enough</w:t>
      </w:r>
      <w:r w:rsidRPr="004E0AF7">
        <w:rPr>
          <w:sz w:val="16"/>
        </w:rPr>
        <w:t xml:space="preserve">. The </w:t>
      </w:r>
      <w:r w:rsidRPr="00552989">
        <w:rPr>
          <w:rStyle w:val="Emphasis"/>
          <w:highlight w:val="cyan"/>
        </w:rPr>
        <w:t>solution</w:t>
      </w:r>
      <w:r w:rsidRPr="00552989">
        <w:rPr>
          <w:rStyle w:val="Emphasis"/>
        </w:rPr>
        <w:t xml:space="preserve"> also </w:t>
      </w:r>
      <w:r w:rsidRPr="00552989">
        <w:rPr>
          <w:rStyle w:val="Emphasis"/>
          <w:highlight w:val="cyan"/>
        </w:rPr>
        <w:t>has to include</w:t>
      </w:r>
      <w:r w:rsidRPr="00552989">
        <w:rPr>
          <w:rStyle w:val="Emphasis"/>
        </w:rPr>
        <w:t xml:space="preserve"> entire </w:t>
      </w:r>
      <w:r w:rsidRPr="00552989">
        <w:rPr>
          <w:rStyle w:val="Emphasis"/>
          <w:highlight w:val="cyan"/>
        </w:rPr>
        <w:t>systems</w:t>
      </w:r>
      <w:r w:rsidRPr="004E0AF7">
        <w:rPr>
          <w:sz w:val="16"/>
        </w:rPr>
        <w:t xml:space="preserve">, such as capitalism, </w:t>
      </w:r>
      <w:r w:rsidRPr="00552989">
        <w:rPr>
          <w:rStyle w:val="StyleUnderline"/>
          <w:highlight w:val="cyan"/>
        </w:rPr>
        <w:t>whose paths</w:t>
      </w:r>
      <w:r w:rsidRPr="00552989">
        <w:rPr>
          <w:rStyle w:val="StyleUnderline"/>
        </w:rPr>
        <w:t xml:space="preserve"> of least resistance </w:t>
      </w:r>
      <w:r w:rsidRPr="00552989">
        <w:rPr>
          <w:rStyle w:val="StyleUnderline"/>
          <w:highlight w:val="cyan"/>
        </w:rPr>
        <w:t>shape how we</w:t>
      </w:r>
      <w:r w:rsidRPr="004E0AF7">
        <w:rPr>
          <w:sz w:val="16"/>
        </w:rPr>
        <w:t xml:space="preserve"> feel, think, and </w:t>
      </w:r>
      <w:r w:rsidRPr="00552989">
        <w:rPr>
          <w:rStyle w:val="StyleUnderline"/>
          <w:highlight w:val="cyan"/>
        </w:rPr>
        <w:t>behave</w:t>
      </w:r>
      <w:r w:rsidRPr="004E0AF7">
        <w:rPr>
          <w:sz w:val="16"/>
        </w:rPr>
        <w:t xml:space="preserve"> as individuals, how we see ourselves and one another.</w:t>
      </w:r>
    </w:p>
    <w:p w:rsidR="00D971B9" w:rsidRPr="00E277CE" w:rsidRDefault="00D971B9" w:rsidP="00D971B9">
      <w:pPr>
        <w:pStyle w:val="Heading3"/>
      </w:pPr>
      <w:r>
        <w:t>Cap Inevitable</w:t>
      </w:r>
    </w:p>
    <w:p w:rsidR="00D971B9" w:rsidRDefault="00D971B9" w:rsidP="00D971B9">
      <w:r>
        <w:t>Capitalism is science. Economic theory means it’s bound to stay-empirics prove.</w:t>
      </w:r>
    </w:p>
    <w:p w:rsidR="00D971B9" w:rsidRPr="007113F2" w:rsidRDefault="00D971B9" w:rsidP="00D971B9">
      <w:pPr>
        <w:rPr>
          <w:sz w:val="16"/>
        </w:rPr>
      </w:pPr>
      <w:r w:rsidRPr="007113F2">
        <w:rPr>
          <w:rStyle w:val="StyleUnderline"/>
        </w:rPr>
        <w:t>Scheper 5</w:t>
      </w:r>
      <w:r w:rsidRPr="007113F2">
        <w:rPr>
          <w:sz w:val="16"/>
        </w:rPr>
        <w:t xml:space="preserve"> Patrick Q. Scheper “Capitalism: An Inevitable Conclusion” Rebirth of Reason February 8</w:t>
      </w:r>
      <w:r w:rsidRPr="007113F2">
        <w:rPr>
          <w:sz w:val="16"/>
          <w:vertAlign w:val="superscript"/>
        </w:rPr>
        <w:t>th</w:t>
      </w:r>
      <w:r w:rsidRPr="007113F2">
        <w:rPr>
          <w:sz w:val="16"/>
        </w:rPr>
        <w:t xml:space="preserve"> 2005 </w:t>
      </w:r>
      <w:hyperlink r:id="rId9" w:history="1">
        <w:r w:rsidRPr="00581349">
          <w:rPr>
            <w:rStyle w:val="Hyperlink"/>
            <w:sz w:val="16"/>
          </w:rPr>
          <w:t>http://rebirthofreason.com/Articles/Scheper/Capitalism_An_Inevitable_Conclusion.shtml</w:t>
        </w:r>
      </w:hyperlink>
      <w:r>
        <w:rPr>
          <w:sz w:val="16"/>
        </w:rPr>
        <w:t xml:space="preserve"> JW 3/15</w:t>
      </w:r>
    </w:p>
    <w:p w:rsidR="00D971B9" w:rsidRDefault="00D971B9" w:rsidP="00D971B9">
      <w:r w:rsidRPr="00250C2D">
        <w:rPr>
          <w:sz w:val="16"/>
        </w:rPr>
        <w:t>The next question that needs to be asked is "</w:t>
      </w:r>
      <w:r w:rsidRPr="00086C35">
        <w:rPr>
          <w:rStyle w:val="StyleUnderline"/>
        </w:rPr>
        <w:t>What is capitalism? Is it an art or a science?"</w:t>
      </w:r>
      <w:r w:rsidRPr="00250C2D">
        <w:rPr>
          <w:sz w:val="16"/>
        </w:rPr>
        <w:t xml:space="preserve"> The question is better asked, "Is economics an art or a science", as </w:t>
      </w:r>
      <w:r w:rsidRPr="00F612CB">
        <w:rPr>
          <w:rStyle w:val="StyleUnderline"/>
          <w:highlight w:val="yellow"/>
        </w:rPr>
        <w:t>cap</w:t>
      </w:r>
      <w:r w:rsidRPr="004E38D4">
        <w:rPr>
          <w:rStyle w:val="StyleUnderline"/>
        </w:rPr>
        <w:t xml:space="preserve">italism </w:t>
      </w:r>
      <w:r w:rsidRPr="00F612CB">
        <w:rPr>
          <w:rStyle w:val="StyleUnderline"/>
          <w:highlight w:val="yellow"/>
        </w:rPr>
        <w:t>is an economic theory</w:t>
      </w:r>
      <w:r w:rsidRPr="00250C2D">
        <w:rPr>
          <w:sz w:val="16"/>
        </w:rPr>
        <w:t xml:space="preserve">. However, as we will see, </w:t>
      </w:r>
      <w:r w:rsidRPr="00086C35">
        <w:rPr>
          <w:rStyle w:val="StyleUnderline"/>
        </w:rPr>
        <w:t>it is</w:t>
      </w:r>
      <w:r w:rsidRPr="00250C2D">
        <w:rPr>
          <w:sz w:val="16"/>
        </w:rPr>
        <w:t xml:space="preserve"> really </w:t>
      </w:r>
      <w:r w:rsidRPr="00086C35">
        <w:rPr>
          <w:rStyle w:val="StyleUnderline"/>
        </w:rPr>
        <w:t xml:space="preserve">the only correct economic theory that can prevail. </w:t>
      </w:r>
      <w:r w:rsidRPr="00D72CAE">
        <w:rPr>
          <w:rStyle w:val="StyleUnderline"/>
        </w:rPr>
        <w:t>Economics is the study of how people relate to each other when it comes to trade and production</w:t>
      </w:r>
      <w:r w:rsidRPr="00086C35">
        <w:rPr>
          <w:rStyle w:val="StyleUnderline"/>
        </w:rPr>
        <w:t>.</w:t>
      </w:r>
      <w:r w:rsidRPr="00250C2D">
        <w:rPr>
          <w:sz w:val="16"/>
        </w:rPr>
        <w:t xml:space="preserve"> As this is the case, </w:t>
      </w:r>
      <w:r w:rsidRPr="00F612CB">
        <w:rPr>
          <w:rStyle w:val="StyleUnderline"/>
          <w:highlight w:val="yellow"/>
        </w:rPr>
        <w:t>economics is</w:t>
      </w:r>
      <w:r w:rsidRPr="00250C2D">
        <w:rPr>
          <w:sz w:val="16"/>
        </w:rPr>
        <w:t xml:space="preserve"> really </w:t>
      </w:r>
      <w:r w:rsidRPr="00086C35">
        <w:rPr>
          <w:rStyle w:val="StyleUnderline"/>
        </w:rPr>
        <w:t xml:space="preserve">part of </w:t>
      </w:r>
      <w:r w:rsidRPr="00F612CB">
        <w:rPr>
          <w:rStyle w:val="StyleUnderline"/>
          <w:highlight w:val="yellow"/>
        </w:rPr>
        <w:t>political science</w:t>
      </w:r>
      <w:r w:rsidRPr="00250C2D">
        <w:rPr>
          <w:sz w:val="16"/>
        </w:rPr>
        <w:t xml:space="preserve">, or </w:t>
      </w:r>
      <w:r w:rsidRPr="009579D9">
        <w:rPr>
          <w:rStyle w:val="StyleUnderline"/>
          <w:highlight w:val="yellow"/>
        </w:rPr>
        <w:t>the study of how people relate</w:t>
      </w:r>
      <w:r w:rsidRPr="004E38D4">
        <w:rPr>
          <w:rStyle w:val="StyleUnderline"/>
        </w:rPr>
        <w:t xml:space="preserve"> to each other in</w:t>
      </w:r>
      <w:r w:rsidRPr="00086C35">
        <w:rPr>
          <w:rStyle w:val="StyleUnderline"/>
        </w:rPr>
        <w:t xml:space="preserve"> an organized society. </w:t>
      </w:r>
      <w:r w:rsidRPr="009579D9">
        <w:rPr>
          <w:rStyle w:val="StyleUnderline"/>
          <w:highlight w:val="yellow"/>
        </w:rPr>
        <w:t>Poli</w:t>
      </w:r>
      <w:r w:rsidRPr="004E38D4">
        <w:rPr>
          <w:rStyle w:val="StyleUnderline"/>
        </w:rPr>
        <w:t xml:space="preserve">tical </w:t>
      </w:r>
      <w:r w:rsidRPr="009579D9">
        <w:rPr>
          <w:rStyle w:val="StyleUnderline"/>
          <w:highlight w:val="yellow"/>
        </w:rPr>
        <w:t>sci</w:t>
      </w:r>
      <w:r w:rsidRPr="004E38D4">
        <w:rPr>
          <w:rStyle w:val="StyleUnderline"/>
        </w:rPr>
        <w:t>ence</w:t>
      </w:r>
      <w:r w:rsidRPr="004E38D4">
        <w:rPr>
          <w:sz w:val="16"/>
        </w:rPr>
        <w:t xml:space="preserve"> is</w:t>
      </w:r>
      <w:r w:rsidRPr="00250C2D">
        <w:rPr>
          <w:sz w:val="16"/>
        </w:rPr>
        <w:t xml:space="preserve"> a science (as the name implies) and </w:t>
      </w:r>
      <w:r w:rsidRPr="009579D9">
        <w:rPr>
          <w:rStyle w:val="StyleUnderline"/>
          <w:highlight w:val="yellow"/>
        </w:rPr>
        <w:t>is</w:t>
      </w:r>
      <w:r w:rsidRPr="00086C35">
        <w:rPr>
          <w:rStyle w:val="StyleUnderline"/>
        </w:rPr>
        <w:t xml:space="preserve"> part of</w:t>
      </w:r>
      <w:r w:rsidRPr="00250C2D">
        <w:rPr>
          <w:sz w:val="16"/>
        </w:rPr>
        <w:t xml:space="preserve"> the broader science, philosophy</w:t>
      </w:r>
      <w:r w:rsidRPr="009579D9">
        <w:rPr>
          <w:sz w:val="16"/>
        </w:rPr>
        <w:t>.</w:t>
      </w:r>
      <w:r w:rsidRPr="00250C2D">
        <w:rPr>
          <w:sz w:val="16"/>
        </w:rPr>
        <w:t xml:space="preserve"> </w:t>
      </w:r>
      <w:r w:rsidRPr="009579D9">
        <w:rPr>
          <w:rStyle w:val="StyleUnderline"/>
          <w:highlight w:val="yellow"/>
        </w:rPr>
        <w:t>Philosophy</w:t>
      </w:r>
      <w:r w:rsidRPr="00250C2D">
        <w:rPr>
          <w:sz w:val="16"/>
        </w:rPr>
        <w:t xml:space="preserve"> is </w:t>
      </w:r>
      <w:r w:rsidRPr="004E38D4">
        <w:rPr>
          <w:rStyle w:val="StyleUnderline"/>
        </w:rPr>
        <w:t xml:space="preserve">a </w:t>
      </w:r>
      <w:r w:rsidRPr="009579D9">
        <w:rPr>
          <w:rStyle w:val="StyleUnderline"/>
          <w:highlight w:val="yellow"/>
        </w:rPr>
        <w:t>science</w:t>
      </w:r>
      <w:r w:rsidRPr="00250C2D">
        <w:rPr>
          <w:sz w:val="16"/>
        </w:rPr>
        <w:t xml:space="preserve"> in that it is </w:t>
      </w:r>
      <w:r w:rsidRPr="009579D9">
        <w:rPr>
          <w:rStyle w:val="StyleUnderline"/>
          <w:highlight w:val="yellow"/>
        </w:rPr>
        <w:t>grounded in</w:t>
      </w:r>
      <w:r w:rsidRPr="009579D9">
        <w:rPr>
          <w:rStyle w:val="StyleUnderline"/>
        </w:rPr>
        <w:t xml:space="preserve"> </w:t>
      </w:r>
      <w:r w:rsidRPr="004E38D4">
        <w:rPr>
          <w:rStyle w:val="StyleUnderline"/>
        </w:rPr>
        <w:t xml:space="preserve">certain </w:t>
      </w:r>
      <w:r w:rsidRPr="009579D9">
        <w:rPr>
          <w:rStyle w:val="StyleUnderline"/>
          <w:highlight w:val="yellow"/>
        </w:rPr>
        <w:t>absolutes</w:t>
      </w:r>
      <w:r w:rsidRPr="00250C2D">
        <w:rPr>
          <w:sz w:val="16"/>
        </w:rPr>
        <w:t xml:space="preserve"> (which, ironically, some of the most well-regarded philosophers have ignored.) This essay is not intended to defend these absolutes, as there are plenty of other works which adequately do so. This essay accepts the fact that there are absolutes. Existence, the primacy of existence, the primacy of the individual over society, and identity are the most notable. From these absolutes, </w:t>
      </w:r>
      <w:r w:rsidRPr="00B13B06">
        <w:rPr>
          <w:rStyle w:val="StyleUnderline"/>
          <w:highlight w:val="yellow"/>
        </w:rPr>
        <w:t xml:space="preserve">natural laws can be </w:t>
      </w:r>
      <w:r w:rsidRPr="004E38D4">
        <w:rPr>
          <w:rStyle w:val="StyleUnderline"/>
        </w:rPr>
        <w:t xml:space="preserve">found and </w:t>
      </w:r>
      <w:r w:rsidRPr="00B13B06">
        <w:rPr>
          <w:rStyle w:val="StyleUnderline"/>
          <w:highlight w:val="yellow"/>
        </w:rPr>
        <w:t>universally validated</w:t>
      </w:r>
      <w:r w:rsidRPr="00086C35">
        <w:rPr>
          <w:rStyle w:val="StyleUnderline"/>
        </w:rPr>
        <w:t>.</w:t>
      </w:r>
      <w:r w:rsidRPr="00250C2D">
        <w:rPr>
          <w:sz w:val="16"/>
        </w:rPr>
        <w:t xml:space="preserve"> The most important of these, for </w:t>
      </w:r>
      <w:r w:rsidRPr="004E38D4">
        <w:rPr>
          <w:sz w:val="16"/>
        </w:rPr>
        <w:t xml:space="preserve">the purposes of this essay, are the "natural rights": life, liberty, and the pursuit of happiness. From these come other laws and rights, like the right to free speech and property rights. </w:t>
      </w:r>
      <w:r w:rsidRPr="004E38D4">
        <w:rPr>
          <w:rStyle w:val="StyleUnderline"/>
        </w:rPr>
        <w:t>If philosophy is a science based in absolutes</w:t>
      </w:r>
      <w:r w:rsidRPr="004E38D4">
        <w:rPr>
          <w:sz w:val="16"/>
        </w:rPr>
        <w:t xml:space="preserve">, than </w:t>
      </w:r>
      <w:r w:rsidRPr="004E38D4">
        <w:rPr>
          <w:rStyle w:val="StyleUnderline"/>
        </w:rPr>
        <w:t>its resulting branches must also be sciences and grounded by the absolutes and laws derived from them.</w:t>
      </w:r>
      <w:r w:rsidRPr="004E38D4">
        <w:rPr>
          <w:sz w:val="16"/>
        </w:rPr>
        <w:t xml:space="preserve"> Therefore, </w:t>
      </w:r>
      <w:r w:rsidRPr="004E38D4">
        <w:rPr>
          <w:rStyle w:val="StyleUnderline"/>
        </w:rPr>
        <w:t xml:space="preserve">economics is a science and all </w:t>
      </w:r>
      <w:r w:rsidRPr="00B13B06">
        <w:rPr>
          <w:rStyle w:val="StyleUnderline"/>
          <w:highlight w:val="yellow"/>
        </w:rPr>
        <w:t xml:space="preserve">economic systems must be consistent with natural </w:t>
      </w:r>
      <w:r w:rsidRPr="00532040">
        <w:rPr>
          <w:rStyle w:val="StyleUnderline"/>
          <w:highlight w:val="yellow"/>
        </w:rPr>
        <w:t>laws. The only</w:t>
      </w:r>
      <w:r w:rsidRPr="00086C35">
        <w:rPr>
          <w:rStyle w:val="StyleUnderline"/>
        </w:rPr>
        <w:t xml:space="preserve"> truly </w:t>
      </w:r>
      <w:r w:rsidRPr="00532040">
        <w:rPr>
          <w:rStyle w:val="StyleUnderline"/>
          <w:highlight w:val="yellow"/>
        </w:rPr>
        <w:t>consistent</w:t>
      </w:r>
      <w:r w:rsidRPr="00532040">
        <w:rPr>
          <w:rStyle w:val="StyleUnderline"/>
        </w:rPr>
        <w:t xml:space="preserve"> economic </w:t>
      </w:r>
      <w:r w:rsidRPr="00532040">
        <w:rPr>
          <w:rStyle w:val="StyleUnderline"/>
          <w:highlight w:val="yellow"/>
        </w:rPr>
        <w:t>system is</w:t>
      </w:r>
      <w:r w:rsidRPr="00532040">
        <w:rPr>
          <w:rStyle w:val="StyleUnderline"/>
        </w:rPr>
        <w:t xml:space="preserve"> </w:t>
      </w:r>
      <w:r w:rsidRPr="004E38D4">
        <w:rPr>
          <w:rStyle w:val="StyleUnderline"/>
        </w:rPr>
        <w:t xml:space="preserve">a </w:t>
      </w:r>
      <w:r w:rsidRPr="00532040">
        <w:rPr>
          <w:rStyle w:val="StyleUnderline"/>
          <w:highlight w:val="yellow"/>
        </w:rPr>
        <w:t>capitalist</w:t>
      </w:r>
      <w:r w:rsidRPr="004E38D4">
        <w:rPr>
          <w:rStyle w:val="StyleUnderline"/>
        </w:rPr>
        <w:t xml:space="preserve"> one </w:t>
      </w:r>
      <w:r w:rsidRPr="004E38D4">
        <w:rPr>
          <w:rStyle w:val="StyleUnderline"/>
          <w:highlight w:val="yellow"/>
        </w:rPr>
        <w:t>as</w:t>
      </w:r>
      <w:r w:rsidRPr="004E38D4">
        <w:rPr>
          <w:rStyle w:val="StyleUnderline"/>
        </w:rPr>
        <w:t xml:space="preserve"> it is </w:t>
      </w:r>
      <w:r w:rsidRPr="004E38D4">
        <w:rPr>
          <w:rStyle w:val="StyleUnderline"/>
          <w:highlight w:val="yellow"/>
        </w:rPr>
        <w:t xml:space="preserve">in its most basic </w:t>
      </w:r>
      <w:r w:rsidRPr="004E38D4">
        <w:rPr>
          <w:rStyle w:val="StyleUnderline"/>
        </w:rPr>
        <w:t xml:space="preserve">of </w:t>
      </w:r>
      <w:r w:rsidRPr="004E38D4">
        <w:rPr>
          <w:rStyle w:val="StyleUnderline"/>
          <w:highlight w:val="yellow"/>
        </w:rPr>
        <w:t>definition</w:t>
      </w:r>
      <w:r w:rsidRPr="00027FE2">
        <w:rPr>
          <w:sz w:val="16"/>
          <w:szCs w:val="16"/>
        </w:rPr>
        <w:t xml:space="preserve">s </w:t>
      </w:r>
      <w:r w:rsidRPr="004E38D4">
        <w:rPr>
          <w:rStyle w:val="StyleUnderline"/>
          <w:highlight w:val="yellow"/>
        </w:rPr>
        <w:t>a system where</w:t>
      </w:r>
      <w:r w:rsidRPr="00027FE2">
        <w:rPr>
          <w:sz w:val="16"/>
          <w:szCs w:val="16"/>
        </w:rPr>
        <w:t xml:space="preserve">by </w:t>
      </w:r>
      <w:r w:rsidRPr="004E38D4">
        <w:rPr>
          <w:rStyle w:val="StyleUnderline"/>
          <w:highlight w:val="yellow"/>
        </w:rPr>
        <w:t>everyone is allowed to act according to natural law</w:t>
      </w:r>
      <w:r w:rsidRPr="00C75AD5">
        <w:rPr>
          <w:sz w:val="16"/>
        </w:rPr>
        <w:t xml:space="preserve"> and pursue his own interests so long as his actions do not prohibit another’s ability to do so. Economics is a science, and capitalism is a valid and universally true scientific process. In fact it is the only true scientific process that can be used in the field of economics.</w:t>
      </w:r>
      <w:r w:rsidRPr="003C1E7B">
        <w:rPr>
          <w:sz w:val="16"/>
        </w:rPr>
        <w:t xml:space="preserve">Correct Science Always Prevails </w:t>
      </w:r>
      <w:r w:rsidRPr="004E38D4">
        <w:rPr>
          <w:rStyle w:val="StyleUnderline"/>
          <w:highlight w:val="yellow"/>
        </w:rPr>
        <w:t>Because cap</w:t>
      </w:r>
      <w:r w:rsidRPr="003C1E7B">
        <w:rPr>
          <w:sz w:val="16"/>
        </w:rPr>
        <w:t xml:space="preserve">italism </w:t>
      </w:r>
      <w:r w:rsidRPr="004E38D4">
        <w:rPr>
          <w:rStyle w:val="StyleUnderline"/>
          <w:highlight w:val="yellow"/>
        </w:rPr>
        <w:t>is scientifically correct, it will</w:t>
      </w:r>
      <w:r w:rsidRPr="00AB4F22">
        <w:rPr>
          <w:rStyle w:val="StyleUnderline"/>
        </w:rPr>
        <w:t xml:space="preserve"> always </w:t>
      </w:r>
      <w:r w:rsidRPr="004E38D4">
        <w:rPr>
          <w:rStyle w:val="StyleUnderline"/>
          <w:highlight w:val="yellow"/>
        </w:rPr>
        <w:t>prevail</w:t>
      </w:r>
      <w:r w:rsidRPr="003C1E7B">
        <w:rPr>
          <w:sz w:val="16"/>
        </w:rPr>
        <w:t xml:space="preserve">. Any </w:t>
      </w:r>
      <w:r w:rsidRPr="004E38D4">
        <w:rPr>
          <w:rStyle w:val="StyleUnderline"/>
          <w:highlight w:val="yellow"/>
        </w:rPr>
        <w:t>attempts to build a</w:t>
      </w:r>
      <w:r w:rsidRPr="003C1E7B">
        <w:rPr>
          <w:sz w:val="16"/>
        </w:rPr>
        <w:t xml:space="preserve">n economic </w:t>
      </w:r>
      <w:r w:rsidRPr="004E38D4">
        <w:rPr>
          <w:rStyle w:val="StyleUnderline"/>
          <w:highlight w:val="yellow"/>
        </w:rPr>
        <w:t>system</w:t>
      </w:r>
      <w:r w:rsidRPr="003C1E7B">
        <w:rPr>
          <w:sz w:val="16"/>
        </w:rPr>
        <w:t xml:space="preserve"> or process </w:t>
      </w:r>
      <w:r w:rsidRPr="004E38D4">
        <w:rPr>
          <w:rStyle w:val="StyleUnderline"/>
          <w:highlight w:val="yellow"/>
        </w:rPr>
        <w:t>that ignores</w:t>
      </w:r>
      <w:r w:rsidRPr="0093559C">
        <w:rPr>
          <w:rStyle w:val="StyleUnderline"/>
        </w:rPr>
        <w:t xml:space="preserve"> </w:t>
      </w:r>
      <w:r w:rsidRPr="004E38D4">
        <w:rPr>
          <w:rStyle w:val="StyleUnderline"/>
        </w:rPr>
        <w:t xml:space="preserve">the </w:t>
      </w:r>
      <w:r w:rsidRPr="004E38D4">
        <w:rPr>
          <w:rStyle w:val="StyleUnderline"/>
          <w:highlight w:val="yellow"/>
        </w:rPr>
        <w:t>basic law</w:t>
      </w:r>
      <w:r w:rsidRPr="004E38D4">
        <w:rPr>
          <w:rStyle w:val="StyleUnderline"/>
        </w:rPr>
        <w:t>s derived from the absolutes of</w:t>
      </w:r>
      <w:r w:rsidRPr="0093559C">
        <w:rPr>
          <w:rStyle w:val="StyleUnderline"/>
        </w:rPr>
        <w:t xml:space="preserve"> philosophy</w:t>
      </w:r>
      <w:r w:rsidRPr="003C1E7B">
        <w:rPr>
          <w:sz w:val="16"/>
        </w:rPr>
        <w:t xml:space="preserve"> and ignores natural rights and laws, </w:t>
      </w:r>
      <w:r w:rsidRPr="004E38D4">
        <w:rPr>
          <w:rStyle w:val="StyleUnderline"/>
          <w:highlight w:val="yellow"/>
        </w:rPr>
        <w:t>will</w:t>
      </w:r>
      <w:r w:rsidRPr="0093559C">
        <w:rPr>
          <w:rStyle w:val="StyleUnderline"/>
        </w:rPr>
        <w:t xml:space="preserve"> inevitably come </w:t>
      </w:r>
      <w:r w:rsidRPr="004E38D4">
        <w:rPr>
          <w:rStyle w:val="StyleUnderline"/>
        </w:rPr>
        <w:t xml:space="preserve">to </w:t>
      </w:r>
      <w:r w:rsidRPr="004E38D4">
        <w:rPr>
          <w:rStyle w:val="StyleUnderline"/>
          <w:highlight w:val="yellow"/>
        </w:rPr>
        <w:t>destroy itself</w:t>
      </w:r>
      <w:r w:rsidRPr="0093559C">
        <w:rPr>
          <w:rStyle w:val="StyleUnderline"/>
        </w:rPr>
        <w:t xml:space="preserve">, just as the </w:t>
      </w:r>
      <w:r>
        <w:rPr>
          <w:rStyle w:val="StyleUnderline"/>
        </w:rPr>
        <w:t>[person]</w:t>
      </w:r>
      <w:r w:rsidRPr="003C1E7B">
        <w:rPr>
          <w:sz w:val="16"/>
        </w:rPr>
        <w:t xml:space="preserve"> man </w:t>
      </w:r>
      <w:r w:rsidRPr="0093559C">
        <w:rPr>
          <w:rStyle w:val="StyleUnderline"/>
        </w:rPr>
        <w:t xml:space="preserve">who jumped off the cliff and ignored gravity met </w:t>
      </w:r>
      <w:r>
        <w:rPr>
          <w:rStyle w:val="StyleUnderline"/>
        </w:rPr>
        <w:t>[their]</w:t>
      </w:r>
      <w:r w:rsidRPr="003C1E7B">
        <w:rPr>
          <w:sz w:val="16"/>
        </w:rPr>
        <w:t xml:space="preserve"> his </w:t>
      </w:r>
      <w:r w:rsidRPr="0093559C">
        <w:rPr>
          <w:rStyle w:val="StyleUnderline"/>
        </w:rPr>
        <w:t>demise</w:t>
      </w:r>
      <w:r w:rsidRPr="003C1E7B">
        <w:rPr>
          <w:sz w:val="16"/>
        </w:rPr>
        <w:t xml:space="preserve">. Economics is a process, in that it studies the means by which people interact and exchange and create resources. Capitalism is a specific process that defines how an economy should work via individual freedoms. Capitalism, as it adheres to the basic absolutes of philosophy, is scientifically correct. Other economic systems have been proposed and put into place throughout history, either voluntarily or through coercion. These systems have failed, are failing, or will fail if they are inconsistent with reality and its absolutes. </w:t>
      </w:r>
      <w:r w:rsidRPr="004E38D4">
        <w:rPr>
          <w:rStyle w:val="StyleUnderline"/>
          <w:highlight w:val="yellow"/>
        </w:rPr>
        <w:t>Socialism and communism ignore the primacy of the individual and</w:t>
      </w:r>
      <w:r w:rsidRPr="0093559C">
        <w:rPr>
          <w:rStyle w:val="StyleUnderline"/>
        </w:rPr>
        <w:t xml:space="preserve"> as a result disregard </w:t>
      </w:r>
      <w:r w:rsidRPr="004E38D4">
        <w:rPr>
          <w:rStyle w:val="StyleUnderline"/>
          <w:highlight w:val="yellow"/>
        </w:rPr>
        <w:t>property rights</w:t>
      </w:r>
      <w:r w:rsidRPr="0093559C">
        <w:rPr>
          <w:rStyle w:val="StyleUnderline"/>
        </w:rPr>
        <w:t xml:space="preserve"> and a person’s right to his life and its products. </w:t>
      </w:r>
      <w:r w:rsidRPr="004E38D4">
        <w:rPr>
          <w:rStyle w:val="StyleUnderline"/>
          <w:highlight w:val="yellow"/>
        </w:rPr>
        <w:t>As</w:t>
      </w:r>
      <w:r w:rsidRPr="004E38D4">
        <w:rPr>
          <w:rStyle w:val="StyleUnderline"/>
        </w:rPr>
        <w:t xml:space="preserve"> we have seen </w:t>
      </w:r>
      <w:r w:rsidRPr="004E38D4">
        <w:rPr>
          <w:rStyle w:val="StyleUnderline"/>
          <w:highlight w:val="yellow"/>
        </w:rPr>
        <w:t>in the Soviet Union</w:t>
      </w:r>
      <w:r w:rsidRPr="003C1E7B">
        <w:rPr>
          <w:sz w:val="16"/>
        </w:rPr>
        <w:t xml:space="preserve"> and other communist countries, </w:t>
      </w:r>
      <w:r w:rsidRPr="004E38D4">
        <w:rPr>
          <w:rStyle w:val="StyleUnderline"/>
        </w:rPr>
        <w:t>these</w:t>
      </w:r>
      <w:r w:rsidRPr="0093559C">
        <w:rPr>
          <w:rStyle w:val="StyleUnderline"/>
        </w:rPr>
        <w:t xml:space="preserve"> economic </w:t>
      </w:r>
      <w:r w:rsidRPr="004E38D4">
        <w:rPr>
          <w:rStyle w:val="StyleUnderline"/>
          <w:highlight w:val="yellow"/>
        </w:rPr>
        <w:t>systems</w:t>
      </w:r>
      <w:r w:rsidRPr="00AB4F22">
        <w:rPr>
          <w:rStyle w:val="StyleUnderline"/>
        </w:rPr>
        <w:t xml:space="preserve"> will </w:t>
      </w:r>
      <w:r w:rsidRPr="004E38D4">
        <w:rPr>
          <w:rStyle w:val="StyleUnderline"/>
          <w:highlight w:val="yellow"/>
        </w:rPr>
        <w:t>destroy themselves</w:t>
      </w:r>
      <w:r w:rsidRPr="003C1E7B">
        <w:rPr>
          <w:sz w:val="16"/>
        </w:rPr>
        <w:t xml:space="preserve">. A society where the factors and outputs of productive efforts are completely or partially controlled by the states cannot exist in perpetuity, as natural laws will eventually come to topple the system. </w:t>
      </w:r>
      <w:r w:rsidRPr="004E38D4">
        <w:rPr>
          <w:rStyle w:val="StyleUnderline"/>
          <w:highlight w:val="yellow"/>
        </w:rPr>
        <w:t>The basic human nature to protect</w:t>
      </w:r>
      <w:r w:rsidRPr="0093559C">
        <w:rPr>
          <w:rStyle w:val="StyleUnderline"/>
        </w:rPr>
        <w:t xml:space="preserve"> one’s </w:t>
      </w:r>
      <w:r w:rsidRPr="004E38D4">
        <w:rPr>
          <w:rStyle w:val="StyleUnderline"/>
          <w:highlight w:val="yellow"/>
        </w:rPr>
        <w:t>property</w:t>
      </w:r>
      <w:r w:rsidRPr="0093559C">
        <w:rPr>
          <w:rStyle w:val="StyleUnderline"/>
        </w:rPr>
        <w:t xml:space="preserve"> from being forcibly taken against one’s will and an individual’s primacy over society will always</w:t>
      </w:r>
      <w:r w:rsidRPr="003C1E7B">
        <w:rPr>
          <w:sz w:val="16"/>
        </w:rPr>
        <w:t xml:space="preserve"> (though sometimes very gradually) </w:t>
      </w:r>
      <w:r w:rsidRPr="0093559C">
        <w:rPr>
          <w:rStyle w:val="StyleUnderline"/>
        </w:rPr>
        <w:t>overcome even the most ruthless coercive efforts</w:t>
      </w:r>
      <w:r w:rsidRPr="003C1E7B">
        <w:rPr>
          <w:sz w:val="16"/>
        </w:rPr>
        <w:t xml:space="preserve">. </w:t>
      </w:r>
      <w:r w:rsidRPr="003C1E7B">
        <w:rPr>
          <w:rStyle w:val="StyleUnderline"/>
        </w:rPr>
        <w:t>Just as natural rights prevailed over communism</w:t>
      </w:r>
      <w:r w:rsidRPr="003C1E7B">
        <w:rPr>
          <w:sz w:val="16"/>
        </w:rPr>
        <w:t xml:space="preserve"> and are beginning to open up former communist economies to free market processes, so </w:t>
      </w:r>
      <w:r w:rsidRPr="004E38D4">
        <w:rPr>
          <w:sz w:val="16"/>
        </w:rPr>
        <w:t xml:space="preserve">too will </w:t>
      </w:r>
      <w:r w:rsidRPr="004E38D4">
        <w:rPr>
          <w:rStyle w:val="StyleUnderline"/>
        </w:rPr>
        <w:t xml:space="preserve">natural law </w:t>
      </w:r>
      <w:r w:rsidRPr="004E38D4">
        <w:rPr>
          <w:rStyle w:val="StyleUnderline"/>
          <w:highlight w:val="yellow"/>
        </w:rPr>
        <w:t>prevail[s] over</w:t>
      </w:r>
      <w:r w:rsidRPr="003C1E7B">
        <w:rPr>
          <w:rStyle w:val="StyleUnderline"/>
        </w:rPr>
        <w:t xml:space="preserve"> "active governments" and </w:t>
      </w:r>
      <w:r w:rsidRPr="004E38D4">
        <w:rPr>
          <w:rStyle w:val="StyleUnderline"/>
          <w:highlight w:val="yellow"/>
        </w:rPr>
        <w:t>economic regulations</w:t>
      </w:r>
      <w:r w:rsidRPr="004E38D4">
        <w:rPr>
          <w:rStyle w:val="StyleUnderline"/>
        </w:rPr>
        <w:t xml:space="preserve"> set up in quasi-free market countries like the United States.</w:t>
      </w:r>
      <w:r w:rsidRPr="004E38D4">
        <w:rPr>
          <w:sz w:val="16"/>
        </w:rPr>
        <w:t xml:space="preserve"> Government regulations, agencies, and laws that inhibit the free market will never work in the long run. Examples can be seen in the fact that private industries always correct government errors (i.e. FedEx, private schooling) and even those seemingly uncorrectable errors will simply be outdone by more efficient market forces. 401(k) plans are eliminating dependency on social security for many and private charities always seem to pop up to correct poor planning and misuse of funds by the welfare</w:t>
      </w:r>
      <w:r w:rsidRPr="003C1E7B">
        <w:rPr>
          <w:sz w:val="16"/>
        </w:rPr>
        <w:t xml:space="preserve"> state. FedEx was set up and marketed on its ability to outdo the inefficient United States Postal Service. The internet, information technology, and Silicon Valley have rendered many government regulations useless if not downright impossible to enforce. When a proponent of the free market gets discouraged by government regulations and coercive authority, he need only to look around to see that capitalism always prevails, even in the face of extreme regulations and anti-competitive laws. Communism, socialism, regulations, and all other free market hindrances are akin to the man who jumps off the cliff. Capitalism is the gravity that will cause his fall</w:t>
      </w:r>
      <w:r>
        <w:rPr>
          <w:sz w:val="16"/>
        </w:rPr>
        <w:t>.</w:t>
      </w:r>
    </w:p>
    <w:p w:rsidR="00D971B9" w:rsidRDefault="00D971B9" w:rsidP="00D971B9">
      <w:pPr>
        <w:pStyle w:val="Heading3"/>
      </w:pPr>
      <w:r>
        <w:t>Policymaking</w:t>
      </w:r>
    </w:p>
    <w:p w:rsidR="00D971B9" w:rsidRPr="00116DC1" w:rsidRDefault="00D971B9" w:rsidP="00D971B9">
      <w:pPr>
        <w:pStyle w:val="Heading4"/>
        <w:rPr>
          <w:rFonts w:ascii="Calibri" w:hAnsi="Calibri"/>
        </w:rPr>
      </w:pPr>
      <w:r>
        <w:rPr>
          <w:rFonts w:ascii="Calibri" w:hAnsi="Calibri"/>
        </w:rPr>
        <w:t>The aff</w:t>
      </w:r>
      <w:r w:rsidRPr="00116DC1">
        <w:rPr>
          <w:rFonts w:ascii="Calibri" w:hAnsi="Calibri"/>
        </w:rPr>
        <w:t xml:space="preserve"> </w:t>
      </w:r>
      <w:r>
        <w:rPr>
          <w:rFonts w:ascii="Calibri" w:hAnsi="Calibri"/>
        </w:rPr>
        <w:t xml:space="preserve">is stuck in the academia and </w:t>
      </w:r>
      <w:r w:rsidRPr="00116DC1">
        <w:rPr>
          <w:rFonts w:ascii="Calibri" w:hAnsi="Calibri"/>
        </w:rPr>
        <w:t xml:space="preserve">re-entrenches problematic institutions by satisfying people with criticisms. Only </w:t>
      </w:r>
      <w:r>
        <w:rPr>
          <w:rFonts w:ascii="Calibri" w:hAnsi="Calibri"/>
        </w:rPr>
        <w:t>realistic</w:t>
      </w:r>
      <w:r w:rsidRPr="00116DC1">
        <w:rPr>
          <w:rFonts w:ascii="Calibri" w:hAnsi="Calibri"/>
        </w:rPr>
        <w:t xml:space="preserve"> reform can solve</w:t>
      </w:r>
      <w:r>
        <w:rPr>
          <w:rFonts w:ascii="Calibri" w:hAnsi="Calibri"/>
        </w:rPr>
        <w:t xml:space="preserve"> – constant critique only hinders effective solutions</w:t>
      </w:r>
    </w:p>
    <w:p w:rsidR="00D971B9" w:rsidRPr="00116DC1" w:rsidRDefault="00D971B9" w:rsidP="00D971B9">
      <w:pPr>
        <w:rPr>
          <w:rStyle w:val="Style13ptBold"/>
          <w:b w:val="0"/>
          <w:sz w:val="24"/>
        </w:rPr>
      </w:pPr>
      <w:r w:rsidRPr="00116DC1">
        <w:rPr>
          <w:rStyle w:val="Style13ptBold"/>
        </w:rPr>
        <w:t xml:space="preserve">Bryant 12 </w:t>
      </w:r>
      <w:r w:rsidRPr="00116DC1">
        <w:rPr>
          <w:rStyle w:val="Style13ptBold"/>
          <w:b w:val="0"/>
          <w:sz w:val="24"/>
        </w:rPr>
        <w:t>(levi, prof of philosophy at Collins college, Critique of the Academic Left, http://larvalsubjects.wordpress.com/2012/11/11/underpants-gnomes-a-critique-of-the-academic-left/)</w:t>
      </w:r>
    </w:p>
    <w:p w:rsidR="00D971B9" w:rsidRPr="001770C0" w:rsidRDefault="00D971B9" w:rsidP="00D971B9">
      <w:pPr>
        <w:rPr>
          <w:b/>
          <w:u w:val="single"/>
        </w:rPr>
      </w:pPr>
      <w:r w:rsidRPr="00116DC1">
        <w:rPr>
          <w:bCs/>
          <w:iCs/>
          <w:sz w:val="14"/>
        </w:rPr>
        <w:t xml:space="preserve">The problem as I see it is that </w:t>
      </w:r>
      <w:r w:rsidRPr="00116DC1">
        <w:rPr>
          <w:rStyle w:val="TitleChar"/>
        </w:rPr>
        <w:t>this is the worst sort of abstraction</w:t>
      </w:r>
      <w:r w:rsidRPr="00116DC1">
        <w:rPr>
          <w:bCs/>
          <w:iCs/>
          <w:sz w:val="14"/>
        </w:rPr>
        <w:t xml:space="preserve"> (in the Marxist sense) </w:t>
      </w:r>
      <w:r w:rsidRPr="00116DC1">
        <w:rPr>
          <w:rStyle w:val="TitleChar"/>
        </w:rPr>
        <w:t>and wishful thinking</w:t>
      </w:r>
      <w:r w:rsidRPr="00116DC1">
        <w:rPr>
          <w:bCs/>
          <w:iCs/>
          <w:sz w:val="14"/>
        </w:rPr>
        <w:t>. Within a Marxo-</w:t>
      </w:r>
      <w:r w:rsidRPr="004515B9">
        <w:rPr>
          <w:bCs/>
          <w:iCs/>
          <w:sz w:val="14"/>
        </w:rPr>
        <w:t xml:space="preserve">Hegelian context, </w:t>
      </w:r>
      <w:r w:rsidRPr="004515B9">
        <w:rPr>
          <w:rStyle w:val="TitleChar"/>
        </w:rPr>
        <w:t>a thought is abstract when it ignores all of the mediations in which a thing is embedded</w:t>
      </w:r>
      <w:r w:rsidRPr="004515B9">
        <w:rPr>
          <w:bCs/>
          <w:iCs/>
          <w:sz w:val="14"/>
        </w:rPr>
        <w:t xml:space="preserve">. For example, I understand a robust tree abstractly when I attribute its robustness, say, to its genetics alone, ignoring the complex relations to its soil, the air, sunshine, rainfall, etc., that also allowed it to grow robustly in </w:t>
      </w:r>
      <w:r w:rsidRPr="004515B9">
        <w:rPr>
          <w:sz w:val="14"/>
        </w:rPr>
        <w:t>this way. This is the sort of critique we’re always leveling against the neoliberals. They are abstract thinkers. In their doxa that individuals are entirely responsible for themselves and that they completely make themselves by pulling themselves up</w:t>
      </w:r>
      <w:r w:rsidRPr="00116DC1">
        <w:rPr>
          <w:sz w:val="14"/>
        </w:rPr>
        <w:t xml:space="preserve">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w:t>
      </w:r>
      <w:r w:rsidRPr="00116DC1">
        <w:rPr>
          <w:sz w:val="12"/>
        </w:rPr>
        <w:t>¶</w:t>
      </w:r>
      <w:r w:rsidRPr="00116DC1">
        <w:rPr>
          <w:sz w:val="14"/>
        </w:rPr>
        <w:t xml:space="preserve"> Unfortunately,</w:t>
      </w:r>
      <w:r w:rsidRPr="00116DC1">
        <w:rPr>
          <w:rStyle w:val="TitleChar"/>
        </w:rPr>
        <w:t xml:space="preserve"> </w:t>
      </w:r>
      <w:r w:rsidRPr="00116DC1">
        <w:rPr>
          <w:rStyle w:val="TitleChar"/>
          <w:highlight w:val="green"/>
        </w:rPr>
        <w:t xml:space="preserve">the </w:t>
      </w:r>
      <w:r w:rsidRPr="004515B9">
        <w:rPr>
          <w:rStyle w:val="TitleChar"/>
        </w:rPr>
        <w:t xml:space="preserve">academic </w:t>
      </w:r>
      <w:r w:rsidRPr="00116DC1">
        <w:rPr>
          <w:rStyle w:val="TitleChar"/>
          <w:highlight w:val="green"/>
        </w:rPr>
        <w:t xml:space="preserve">left falls prey to </w:t>
      </w:r>
      <w:r w:rsidRPr="004515B9">
        <w:rPr>
          <w:rStyle w:val="TitleChar"/>
        </w:rPr>
        <w:t>its own</w:t>
      </w:r>
      <w:r w:rsidRPr="00116DC1">
        <w:rPr>
          <w:rStyle w:val="TitleChar"/>
        </w:rPr>
        <w:t xml:space="preserve"> form of </w:t>
      </w:r>
      <w:r w:rsidRPr="00116DC1">
        <w:rPr>
          <w:rStyle w:val="TitleChar"/>
          <w:highlight w:val="green"/>
        </w:rPr>
        <w:t>abstraction</w:t>
      </w:r>
      <w:r w:rsidRPr="00116DC1">
        <w:rPr>
          <w:bCs/>
          <w:iCs/>
          <w:sz w:val="14"/>
        </w:rPr>
        <w:t xml:space="preserve">. </w:t>
      </w:r>
      <w:r w:rsidRPr="00116DC1">
        <w:rPr>
          <w:rStyle w:val="TitleChar"/>
          <w:highlight w:val="green"/>
        </w:rPr>
        <w:t xml:space="preserve">It’s </w:t>
      </w:r>
      <w:r w:rsidRPr="00116DC1">
        <w:rPr>
          <w:rStyle w:val="TitleChar"/>
        </w:rPr>
        <w:t xml:space="preserve">good at </w:t>
      </w:r>
      <w:r w:rsidRPr="00116DC1">
        <w:rPr>
          <w:rStyle w:val="TitleChar"/>
          <w:highlight w:val="green"/>
        </w:rPr>
        <w:t xml:space="preserve">carrying out critiques </w:t>
      </w:r>
      <w:r w:rsidRPr="00116DC1">
        <w:rPr>
          <w:rStyle w:val="TitleChar"/>
        </w:rPr>
        <w:t xml:space="preserve">that denounce various social formations, </w:t>
      </w:r>
      <w:r w:rsidRPr="00116DC1">
        <w:rPr>
          <w:rStyle w:val="TitleChar"/>
          <w:highlight w:val="green"/>
        </w:rPr>
        <w:t>yet</w:t>
      </w:r>
      <w:r w:rsidRPr="00116DC1">
        <w:rPr>
          <w:rStyle w:val="TitleChar"/>
        </w:rPr>
        <w:t xml:space="preserve"> </w:t>
      </w:r>
      <w:r w:rsidRPr="004515B9">
        <w:t xml:space="preserve">very </w:t>
      </w:r>
      <w:r w:rsidRPr="00116DC1">
        <w:rPr>
          <w:rStyle w:val="TitleChar"/>
          <w:highlight w:val="green"/>
        </w:rPr>
        <w:t xml:space="preserve">poor at proposing </w:t>
      </w:r>
      <w:r w:rsidRPr="00116DC1">
        <w:rPr>
          <w:rStyle w:val="TitleChar"/>
        </w:rPr>
        <w:t xml:space="preserve">any </w:t>
      </w:r>
      <w:r w:rsidRPr="004515B9">
        <w:t>sort of</w:t>
      </w:r>
      <w:r w:rsidRPr="00116DC1">
        <w:rPr>
          <w:rStyle w:val="TitleChar"/>
        </w:rPr>
        <w:t xml:space="preserve"> </w:t>
      </w:r>
      <w:r w:rsidRPr="00116DC1">
        <w:rPr>
          <w:rStyle w:val="TitleChar"/>
          <w:highlight w:val="green"/>
        </w:rPr>
        <w:t xml:space="preserve">realistic </w:t>
      </w:r>
      <w:r w:rsidRPr="004515B9">
        <w:t xml:space="preserve">constructions of </w:t>
      </w:r>
      <w:r w:rsidRPr="00116DC1">
        <w:rPr>
          <w:rStyle w:val="TitleChar"/>
          <w:highlight w:val="green"/>
        </w:rPr>
        <w:t>alternatives</w:t>
      </w:r>
      <w:r w:rsidRPr="00116DC1">
        <w:rPr>
          <w:bCs/>
          <w:iCs/>
          <w:sz w:val="14"/>
        </w:rPr>
        <w:t xml:space="preserve">. This </w:t>
      </w:r>
      <w:r w:rsidRPr="00116DC1">
        <w:rPr>
          <w:sz w:val="14"/>
        </w:rPr>
        <w:t>because it thinks abstractly in its own way, ignoring how networks, assemblages, structures, or regimes of attraction would have to be remade to create a workable alternative. Here I’m reminded by the “underpants gnomes” depicted in South Park:</w:t>
      </w:r>
      <w:r w:rsidRPr="00116DC1">
        <w:rPr>
          <w:sz w:val="12"/>
        </w:rPr>
        <w:t>¶</w:t>
      </w:r>
      <w:r w:rsidRPr="00116DC1">
        <w:rPr>
          <w:sz w:val="14"/>
        </w:rPr>
        <w:t xml:space="preserve"> The underpants gnomes have a plan for achieving profit that goes like this:</w:t>
      </w:r>
      <w:r w:rsidRPr="00116DC1">
        <w:rPr>
          <w:sz w:val="12"/>
        </w:rPr>
        <w:t>¶</w:t>
      </w:r>
      <w:r w:rsidRPr="00116DC1">
        <w:rPr>
          <w:sz w:val="14"/>
        </w:rPr>
        <w:t xml:space="preserve"> Phase 1: Collect Underpants</w:t>
      </w:r>
      <w:r w:rsidRPr="00116DC1">
        <w:rPr>
          <w:sz w:val="12"/>
        </w:rPr>
        <w:t>¶</w:t>
      </w:r>
      <w:r w:rsidRPr="00116DC1">
        <w:rPr>
          <w:sz w:val="14"/>
        </w:rPr>
        <w:t xml:space="preserve"> Phase 2: ?</w:t>
      </w:r>
      <w:r w:rsidRPr="00116DC1">
        <w:rPr>
          <w:sz w:val="12"/>
        </w:rPr>
        <w:t>¶</w:t>
      </w:r>
      <w:r w:rsidRPr="00116DC1">
        <w:rPr>
          <w:sz w:val="14"/>
        </w:rPr>
        <w:t xml:space="preserve"> Phase 3: Profit!</w:t>
      </w:r>
      <w:r w:rsidRPr="00116DC1">
        <w:rPr>
          <w:sz w:val="12"/>
        </w:rPr>
        <w:t>¶</w:t>
      </w:r>
      <w:r w:rsidRPr="00116DC1">
        <w:rPr>
          <w:sz w:val="14"/>
        </w:rPr>
        <w:t xml:space="preserve"> They even have a catchy song to go with their work:</w:t>
      </w:r>
      <w:r w:rsidRPr="00116DC1">
        <w:rPr>
          <w:sz w:val="12"/>
        </w:rPr>
        <w:t>¶</w:t>
      </w:r>
      <w:r w:rsidRPr="00116DC1">
        <w:rPr>
          <w:sz w:val="14"/>
        </w:rPr>
        <w:t xml:space="preserve"> Well this is sadly how it often is with the academic left. Our plan seems to be as follows:</w:t>
      </w:r>
      <w:r w:rsidRPr="00116DC1">
        <w:rPr>
          <w:sz w:val="12"/>
        </w:rPr>
        <w:t>¶</w:t>
      </w:r>
      <w:r w:rsidRPr="00116DC1">
        <w:rPr>
          <w:b/>
          <w:bCs/>
          <w:sz w:val="12"/>
          <w:u w:val="single"/>
        </w:rPr>
        <w:t xml:space="preserve"> </w:t>
      </w:r>
      <w:r w:rsidRPr="00116DC1">
        <w:rPr>
          <w:rStyle w:val="TitleChar"/>
        </w:rPr>
        <w:t xml:space="preserve">Phase 1: </w:t>
      </w:r>
      <w:r w:rsidRPr="007C0FEB">
        <w:rPr>
          <w:rStyle w:val="TitleChar"/>
        </w:rPr>
        <w:t>Ultra-Radical Critique</w:t>
      </w:r>
      <w:r w:rsidRPr="007C0FEB">
        <w:rPr>
          <w:bCs/>
          <w:sz w:val="12"/>
        </w:rPr>
        <w:t>¶</w:t>
      </w:r>
      <w:r w:rsidRPr="007C0FEB">
        <w:rPr>
          <w:b/>
          <w:bCs/>
          <w:sz w:val="12"/>
          <w:u w:val="single"/>
        </w:rPr>
        <w:t xml:space="preserve"> </w:t>
      </w:r>
      <w:r w:rsidRPr="007C0FEB">
        <w:rPr>
          <w:rStyle w:val="TitleChar"/>
        </w:rPr>
        <w:t>Phase 2: ?</w:t>
      </w:r>
      <w:r w:rsidRPr="007C0FEB">
        <w:rPr>
          <w:bCs/>
          <w:sz w:val="12"/>
        </w:rPr>
        <w:t>¶</w:t>
      </w:r>
      <w:r w:rsidRPr="007C0FEB">
        <w:rPr>
          <w:b/>
          <w:bCs/>
          <w:sz w:val="12"/>
          <w:u w:val="single"/>
        </w:rPr>
        <w:t xml:space="preserve"> </w:t>
      </w:r>
      <w:r w:rsidRPr="007C0FEB">
        <w:rPr>
          <w:rStyle w:val="TitleChar"/>
        </w:rPr>
        <w:t>Phase 3: Revolution and complete social transformation!</w:t>
      </w:r>
      <w:r w:rsidRPr="007C0FEB">
        <w:rPr>
          <w:bCs/>
          <w:sz w:val="12"/>
        </w:rPr>
        <w:t>¶</w:t>
      </w:r>
      <w:r w:rsidRPr="007C0FEB">
        <w:rPr>
          <w:b/>
          <w:bCs/>
          <w:sz w:val="12"/>
          <w:u w:val="single"/>
        </w:rPr>
        <w:t xml:space="preserve"> </w:t>
      </w:r>
      <w:r w:rsidRPr="007C0FEB">
        <w:rPr>
          <w:bCs/>
          <w:iCs/>
          <w:sz w:val="14"/>
        </w:rPr>
        <w:t xml:space="preserve">Our problem is that </w:t>
      </w:r>
      <w:r w:rsidRPr="007C0FEB">
        <w:rPr>
          <w:rStyle w:val="TitleChar"/>
        </w:rPr>
        <w:t xml:space="preserve">we seem perpetually stuck at phase 1 without ever explaining what is to be done at phase 2. </w:t>
      </w:r>
      <w:r w:rsidRPr="007C0FEB">
        <w:rPr>
          <w:sz w:val="14"/>
        </w:rPr>
        <w:t xml:space="preserve">Often the critiques articulated at phase 1 are right, but there are nonetheless all sorts of problems with those critiques nonetheless. In order to reach phase 3, we have to produce new collectives. In order for new collectives to be </w:t>
      </w:r>
      <w:r w:rsidRPr="004515B9">
        <w:rPr>
          <w:sz w:val="14"/>
        </w:rPr>
        <w:t xml:space="preserve">produced, </w:t>
      </w:r>
      <w:r w:rsidRPr="004515B9">
        <w:rPr>
          <w:rStyle w:val="StyleUnderline"/>
        </w:rPr>
        <w:t>people need to be able to hear and understand the critiques</w:t>
      </w:r>
      <w:r w:rsidRPr="004515B9">
        <w:rPr>
          <w:sz w:val="14"/>
        </w:rPr>
        <w:t xml:space="preserve"> developed at phase 1. Yet </w:t>
      </w:r>
      <w:r w:rsidRPr="004515B9">
        <w:rPr>
          <w:rStyle w:val="StyleUnderline"/>
        </w:rPr>
        <w:t xml:space="preserve">this is where everything begins to fall apart. </w:t>
      </w:r>
      <w:r w:rsidRPr="004515B9">
        <w:rPr>
          <w:rStyle w:val="StyleUnderline"/>
          <w:highlight w:val="green"/>
        </w:rPr>
        <w:t xml:space="preserve">Even though </w:t>
      </w:r>
      <w:r w:rsidRPr="004515B9">
        <w:rPr>
          <w:rStyle w:val="StyleUnderline"/>
        </w:rPr>
        <w:t xml:space="preserve">these </w:t>
      </w:r>
      <w:r w:rsidRPr="004515B9">
        <w:rPr>
          <w:rStyle w:val="StyleUnderline"/>
          <w:highlight w:val="green"/>
        </w:rPr>
        <w:t xml:space="preserve">critiques are </w:t>
      </w:r>
      <w:r w:rsidRPr="004515B9">
        <w:t xml:space="preserve">often </w:t>
      </w:r>
      <w:r w:rsidRPr="004515B9">
        <w:rPr>
          <w:rStyle w:val="StyleUnderline"/>
          <w:highlight w:val="green"/>
        </w:rPr>
        <w:t xml:space="preserve">right, we express them in ways </w:t>
      </w:r>
      <w:r w:rsidRPr="004515B9">
        <w:t xml:space="preserve">that </w:t>
      </w:r>
      <w:r w:rsidRPr="004515B9">
        <w:rPr>
          <w:rStyle w:val="StyleUnderline"/>
          <w:highlight w:val="green"/>
        </w:rPr>
        <w:t xml:space="preserve">only </w:t>
      </w:r>
      <w:r w:rsidRPr="007C0FEB">
        <w:rPr>
          <w:sz w:val="14"/>
        </w:rPr>
        <w:t>an academic</w:t>
      </w:r>
      <w:r w:rsidRPr="00116DC1">
        <w:rPr>
          <w:sz w:val="14"/>
        </w:rPr>
        <w:t xml:space="preserve"> with </w:t>
      </w:r>
      <w:r w:rsidRPr="004515B9">
        <w:rPr>
          <w:rStyle w:val="StyleUnderline"/>
          <w:highlight w:val="green"/>
        </w:rPr>
        <w:t xml:space="preserve">a PhD </w:t>
      </w:r>
      <w:r w:rsidRPr="00116DC1">
        <w:rPr>
          <w:sz w:val="14"/>
        </w:rPr>
        <w:t xml:space="preserve">in critical theory and post-structural theory </w:t>
      </w:r>
      <w:r w:rsidRPr="004515B9">
        <w:rPr>
          <w:rStyle w:val="StyleUnderline"/>
          <w:highlight w:val="green"/>
        </w:rPr>
        <w:t xml:space="preserve">can understand. How exactly is Adorno to </w:t>
      </w:r>
      <w:r w:rsidRPr="004515B9">
        <w:t>produce an</w:t>
      </w:r>
      <w:r w:rsidRPr="004515B9">
        <w:rPr>
          <w:rStyle w:val="StyleUnderline"/>
          <w:highlight w:val="green"/>
        </w:rPr>
        <w:t xml:space="preserve"> effect </w:t>
      </w:r>
      <w:r w:rsidRPr="004515B9">
        <w:t>in</w:t>
      </w:r>
      <w:r w:rsidRPr="004515B9">
        <w:rPr>
          <w:rStyle w:val="StyleUnderline"/>
          <w:highlight w:val="green"/>
        </w:rPr>
        <w:t xml:space="preserve"> the world if </w:t>
      </w:r>
      <w:r w:rsidRPr="004515B9">
        <w:rPr>
          <w:rStyle w:val="StyleUnderline"/>
        </w:rPr>
        <w:t xml:space="preserve">only PhD’s </w:t>
      </w:r>
      <w:r w:rsidRPr="004515B9">
        <w:rPr>
          <w:sz w:val="14"/>
        </w:rPr>
        <w:t xml:space="preserve">in the humanities can </w:t>
      </w:r>
      <w:r w:rsidRPr="004515B9">
        <w:rPr>
          <w:rStyle w:val="StyleUnderline"/>
        </w:rPr>
        <w:t xml:space="preserve">understand him? </w:t>
      </w:r>
      <w:r w:rsidRPr="004515B9">
        <w:rPr>
          <w:sz w:val="14"/>
        </w:rPr>
        <w:t>Who are these things for? We seem to always ignore these things and then look down</w:t>
      </w:r>
      <w:r w:rsidRPr="00116DC1">
        <w:rPr>
          <w:sz w:val="14"/>
        </w:rPr>
        <w:t xml:space="preserve"> our noses with disdain at the Naomi Kleins and David Graebers of the world. To make matters worse, </w:t>
      </w:r>
      <w:r w:rsidRPr="004515B9">
        <w:rPr>
          <w:rStyle w:val="StyleUnderline"/>
          <w:highlight w:val="green"/>
        </w:rPr>
        <w:t xml:space="preserve">we </w:t>
      </w:r>
      <w:r w:rsidRPr="00116DC1">
        <w:rPr>
          <w:sz w:val="14"/>
        </w:rPr>
        <w:t xml:space="preserve">publish our work in expensive academic journals that only universities can afford, with presses that don’t have a wide distribution, and </w:t>
      </w:r>
      <w:r w:rsidRPr="004515B9">
        <w:rPr>
          <w:rStyle w:val="StyleUnderline"/>
          <w:highlight w:val="green"/>
        </w:rPr>
        <w:t xml:space="preserve">give </w:t>
      </w:r>
      <w:r w:rsidRPr="004515B9">
        <w:t>our</w:t>
      </w:r>
      <w:r w:rsidRPr="004515B9">
        <w:rPr>
          <w:rStyle w:val="StyleUnderline"/>
          <w:highlight w:val="green"/>
        </w:rPr>
        <w:t xml:space="preserve"> talks at </w:t>
      </w:r>
      <w:r w:rsidRPr="004515B9">
        <w:rPr>
          <w:rStyle w:val="StyleUnderline"/>
        </w:rPr>
        <w:t xml:space="preserve">expensive </w:t>
      </w:r>
      <w:r w:rsidRPr="004515B9">
        <w:rPr>
          <w:rStyle w:val="StyleUnderline"/>
          <w:highlight w:val="green"/>
        </w:rPr>
        <w:t xml:space="preserve">hotels at </w:t>
      </w:r>
      <w:r w:rsidRPr="00116DC1">
        <w:rPr>
          <w:sz w:val="14"/>
        </w:rPr>
        <w:t xml:space="preserve">academic </w:t>
      </w:r>
      <w:r w:rsidRPr="004515B9">
        <w:rPr>
          <w:rStyle w:val="StyleUnderline"/>
        </w:rPr>
        <w:t xml:space="preserve">conferences </w:t>
      </w:r>
      <w:r w:rsidRPr="004515B9">
        <w:rPr>
          <w:rStyle w:val="StyleUnderline"/>
          <w:highlight w:val="green"/>
        </w:rPr>
        <w:t xml:space="preserve">attended only by other academics. </w:t>
      </w:r>
      <w:r w:rsidRPr="00116DC1">
        <w:rPr>
          <w:sz w:val="14"/>
        </w:rPr>
        <w:t xml:space="preserve">Again, </w:t>
      </w:r>
      <w:r w:rsidRPr="004515B9">
        <w:rPr>
          <w:rStyle w:val="StyleUnderline"/>
        </w:rPr>
        <w:t>who are these things for?</w:t>
      </w:r>
      <w:r w:rsidRPr="004515B9">
        <w:rPr>
          <w:sz w:val="14"/>
        </w:rPr>
        <w:t xml:space="preserve"> Is it an accident that so many </w:t>
      </w:r>
      <w:r w:rsidRPr="004515B9">
        <w:rPr>
          <w:rStyle w:val="StyleUnderline"/>
        </w:rPr>
        <w:t>activists look away from these things with contempt, thinking their more about an academic industry and tenure, than producing change in the world</w:t>
      </w:r>
      <w:r w:rsidRPr="004515B9">
        <w:rPr>
          <w:sz w:val="14"/>
        </w:rPr>
        <w:t>? If a tree falls in a for</w:t>
      </w:r>
      <w:r w:rsidRPr="00116DC1">
        <w:rPr>
          <w:sz w:val="14"/>
        </w:rPr>
        <w:t>est and no one is there to hear it, it doesn’t make a sound! Seriously dudes and dudettes, what are you doing?</w:t>
      </w:r>
      <w:r w:rsidRPr="00116DC1">
        <w:rPr>
          <w:sz w:val="12"/>
        </w:rPr>
        <w:t>¶</w:t>
      </w:r>
      <w:r w:rsidRPr="00116DC1">
        <w:rPr>
          <w:sz w:val="14"/>
        </w:rPr>
        <w:t xml:space="preserve">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116DC1">
        <w:rPr>
          <w:rStyle w:val="TitleChar"/>
        </w:rPr>
        <w:t xml:space="preserve"> We are every bit as off-putting and unpleasant as the fundamentalist minister or the priest of the inquisition</w:t>
      </w:r>
      <w:r w:rsidRPr="00116DC1">
        <w:rPr>
          <w:bCs/>
          <w:iCs/>
          <w:sz w:val="14"/>
        </w:rPr>
        <w:t xml:space="preserve"> (have people yet understood that Deleuze and Guattari’s Anti-Oedipus was a critique of the French communist party system and the Stalinist party system, and the horrific passions that arise out of parties and identifications in general?). </w:t>
      </w:r>
      <w:r w:rsidRPr="004515B9">
        <w:rPr>
          <w:rStyle w:val="Emphasis"/>
          <w:highlight w:val="green"/>
        </w:rPr>
        <w:t>This</w:t>
      </w:r>
      <w:r w:rsidRPr="00116DC1">
        <w:rPr>
          <w:bCs/>
          <w:iCs/>
          <w:sz w:val="14"/>
        </w:rPr>
        <w:t xml:space="preserve"> type of “</w:t>
      </w:r>
      <w:r w:rsidRPr="004515B9">
        <w:rPr>
          <w:rStyle w:val="Emphasis"/>
          <w:highlight w:val="green"/>
        </w:rPr>
        <w:t>revolutionary</w:t>
      </w:r>
      <w:r w:rsidRPr="00116DC1">
        <w:rPr>
          <w:bCs/>
          <w:iCs/>
          <w:sz w:val="14"/>
        </w:rPr>
        <w:t xml:space="preserve">” </w:t>
      </w:r>
      <w:r w:rsidRPr="004515B9">
        <w:rPr>
          <w:rStyle w:val="Emphasis"/>
          <w:highlight w:val="green"/>
        </w:rPr>
        <w:t>is the greatest friend of the reactionary</w:t>
      </w:r>
      <w:r w:rsidRPr="00116DC1">
        <w:rPr>
          <w:rStyle w:val="TitleChar"/>
          <w:highlight w:val="green"/>
        </w:rPr>
        <w:t xml:space="preserve"> </w:t>
      </w:r>
      <w:r w:rsidRPr="004515B9">
        <w:t>and capitalist</w:t>
      </w:r>
      <w:r w:rsidRPr="00116DC1">
        <w:rPr>
          <w:rStyle w:val="TitleChar"/>
        </w:rPr>
        <w:t xml:space="preserve"> </w:t>
      </w:r>
      <w:r w:rsidRPr="00116DC1">
        <w:rPr>
          <w:rStyle w:val="TitleChar"/>
          <w:highlight w:val="green"/>
        </w:rPr>
        <w:t>because they</w:t>
      </w:r>
      <w:r w:rsidRPr="00116DC1">
        <w:rPr>
          <w:rStyle w:val="TitleChar"/>
        </w:rPr>
        <w:t xml:space="preserve"> do more to </w:t>
      </w:r>
      <w:r w:rsidRPr="00116DC1">
        <w:rPr>
          <w:rStyle w:val="TitleChar"/>
          <w:highlight w:val="green"/>
        </w:rPr>
        <w:t xml:space="preserve">drive people into </w:t>
      </w:r>
      <w:r w:rsidRPr="004515B9">
        <w:t>the embrace of</w:t>
      </w:r>
      <w:r w:rsidRPr="004515B9">
        <w:rPr>
          <w:rStyle w:val="TitleChar"/>
        </w:rPr>
        <w:t xml:space="preserve"> </w:t>
      </w:r>
      <w:r w:rsidRPr="00116DC1">
        <w:rPr>
          <w:rStyle w:val="TitleChar"/>
          <w:highlight w:val="green"/>
        </w:rPr>
        <w:t>reigning ideology</w:t>
      </w:r>
      <w:r w:rsidRPr="00116DC1">
        <w:rPr>
          <w:rStyle w:val="TitleChar"/>
        </w:rPr>
        <w:t xml:space="preserve"> than to undermine reigning ideology. These are the people that keep Rush Limbaugh in business.</w:t>
      </w:r>
      <w:r w:rsidRPr="00116DC1">
        <w:rPr>
          <w:bCs/>
          <w:iCs/>
          <w:sz w:val="14"/>
        </w:rPr>
        <w:t xml:space="preserve"> Well done!</w:t>
      </w:r>
      <w:r w:rsidRPr="00116DC1">
        <w:rPr>
          <w:bCs/>
          <w:iCs/>
          <w:sz w:val="12"/>
        </w:rPr>
        <w:t>¶</w:t>
      </w:r>
      <w:r w:rsidRPr="00116DC1">
        <w:rPr>
          <w:bCs/>
          <w:iCs/>
          <w:sz w:val="14"/>
        </w:rPr>
        <w:t xml:space="preserve"> But this isn’t where our most serious shortcomings lie. </w:t>
      </w:r>
      <w:r w:rsidRPr="00116DC1">
        <w:rPr>
          <w:rStyle w:val="TitleChar"/>
        </w:rPr>
        <w:t xml:space="preserve">Our most serious shortcomings are to be found at phase 2. </w:t>
      </w:r>
      <w:r w:rsidRPr="00116DC1">
        <w:rPr>
          <w:rStyle w:val="TitleChar"/>
          <w:highlight w:val="green"/>
        </w:rPr>
        <w:t>We</w:t>
      </w:r>
      <w:r w:rsidRPr="00116DC1">
        <w:rPr>
          <w:bCs/>
          <w:iCs/>
          <w:sz w:val="14"/>
        </w:rPr>
        <w:t xml:space="preserve"> almost </w:t>
      </w:r>
      <w:r w:rsidRPr="00116DC1">
        <w:rPr>
          <w:rStyle w:val="TitleChar"/>
          <w:highlight w:val="green"/>
        </w:rPr>
        <w:t>never make concrete proposals</w:t>
      </w:r>
      <w:r w:rsidRPr="00116DC1">
        <w:rPr>
          <w:rStyle w:val="TitleChar"/>
        </w:rPr>
        <w:t xml:space="preserve"> for how things ought to be restructured, </w:t>
      </w:r>
      <w:r w:rsidRPr="00116DC1">
        <w:rPr>
          <w:rStyle w:val="TitleChar"/>
          <w:highlight w:val="green"/>
        </w:rPr>
        <w:t xml:space="preserve">for </w:t>
      </w:r>
      <w:r w:rsidRPr="004515B9">
        <w:rPr>
          <w:rStyle w:val="TitleChar"/>
        </w:rPr>
        <w:t xml:space="preserve">what </w:t>
      </w:r>
      <w:r w:rsidRPr="00116DC1">
        <w:rPr>
          <w:rStyle w:val="TitleChar"/>
        </w:rPr>
        <w:t xml:space="preserve">new </w:t>
      </w:r>
      <w:r w:rsidRPr="00116DC1">
        <w:rPr>
          <w:rStyle w:val="TitleChar"/>
          <w:highlight w:val="green"/>
        </w:rPr>
        <w:t xml:space="preserve">material infrastructures </w:t>
      </w:r>
      <w:r w:rsidRPr="00116DC1">
        <w:rPr>
          <w:rStyle w:val="TitleChar"/>
        </w:rPr>
        <w:t xml:space="preserve">and semiotic fields </w:t>
      </w:r>
      <w:r w:rsidRPr="004515B9">
        <w:rPr>
          <w:rStyle w:val="TitleChar"/>
        </w:rPr>
        <w:t>need to be produced</w:t>
      </w:r>
      <w:r w:rsidRPr="00116DC1">
        <w:rPr>
          <w:rStyle w:val="TitleChar"/>
        </w:rPr>
        <w:t xml:space="preserve">, </w:t>
      </w:r>
      <w:r w:rsidRPr="00116DC1">
        <w:rPr>
          <w:sz w:val="14"/>
        </w:rPr>
        <w:t xml:space="preserve">and </w:t>
      </w:r>
      <w:r w:rsidRPr="0045614B">
        <w:rPr>
          <w:rStyle w:val="StyleUnderline"/>
          <w:highlight w:val="green"/>
        </w:rPr>
        <w:t xml:space="preserve">when we do, </w:t>
      </w:r>
      <w:r w:rsidRPr="0045614B">
        <w:t>our</w:t>
      </w:r>
      <w:r w:rsidRPr="0045614B">
        <w:rPr>
          <w:rStyle w:val="StyleUnderline"/>
          <w:highlight w:val="green"/>
        </w:rPr>
        <w:t xml:space="preserve"> critique-intoxicated cynics </w:t>
      </w:r>
      <w:r w:rsidRPr="00116DC1">
        <w:rPr>
          <w:sz w:val="14"/>
        </w:rPr>
        <w:t xml:space="preserve">and skeptics immediately </w:t>
      </w:r>
      <w:r w:rsidRPr="0045614B">
        <w:rPr>
          <w:rStyle w:val="StyleUnderline"/>
          <w:highlight w:val="green"/>
        </w:rPr>
        <w:t xml:space="preserve">jump in with </w:t>
      </w:r>
      <w:r w:rsidRPr="0045614B">
        <w:t>an analysis of all</w:t>
      </w:r>
      <w:r w:rsidRPr="0045614B">
        <w:rPr>
          <w:rStyle w:val="StyleUnderline"/>
          <w:highlight w:val="green"/>
        </w:rPr>
        <w:t xml:space="preserve"> the ways </w:t>
      </w:r>
      <w:r w:rsidRPr="0045614B">
        <w:t xml:space="preserve">in which </w:t>
      </w:r>
      <w:r w:rsidRPr="0045614B">
        <w:rPr>
          <w:rStyle w:val="StyleUnderline"/>
          <w:highlight w:val="green"/>
        </w:rPr>
        <w:t xml:space="preserve">these things contain </w:t>
      </w:r>
      <w:r w:rsidRPr="0045614B">
        <w:rPr>
          <w:rStyle w:val="StyleUnderline"/>
        </w:rPr>
        <w:t xml:space="preserve">dirty secrets, </w:t>
      </w:r>
      <w:r w:rsidRPr="0045614B">
        <w:rPr>
          <w:rStyle w:val="StyleUnderline"/>
          <w:highlight w:val="green"/>
        </w:rPr>
        <w:t>ugly motives</w:t>
      </w:r>
      <w:r w:rsidRPr="0045614B">
        <w:rPr>
          <w:rStyle w:val="StyleUnderline"/>
        </w:rPr>
        <w:t xml:space="preserve">, and are doomed to fail. </w:t>
      </w:r>
      <w:r w:rsidRPr="0045614B">
        <w:rPr>
          <w:rStyle w:val="StyleUnderline"/>
          <w:highlight w:val="green"/>
        </w:rPr>
        <w:t>How</w:t>
      </w:r>
      <w:r w:rsidRPr="00116DC1">
        <w:rPr>
          <w:sz w:val="14"/>
        </w:rPr>
        <w:t xml:space="preserve">, I wonder, </w:t>
      </w:r>
      <w:r w:rsidRPr="0045614B">
        <w:rPr>
          <w:rStyle w:val="StyleUnderline"/>
          <w:highlight w:val="green"/>
        </w:rPr>
        <w:t xml:space="preserve">are we to do anything </w:t>
      </w:r>
      <w:r w:rsidRPr="0045614B">
        <w:t xml:space="preserve">at all </w:t>
      </w:r>
      <w:r w:rsidRPr="0045614B">
        <w:rPr>
          <w:rStyle w:val="StyleUnderline"/>
          <w:highlight w:val="green"/>
        </w:rPr>
        <w:t xml:space="preserve">when we have no </w:t>
      </w:r>
      <w:r w:rsidRPr="0045614B">
        <w:rPr>
          <w:rStyle w:val="StyleUnderline"/>
        </w:rPr>
        <w:t xml:space="preserve">concrete </w:t>
      </w:r>
      <w:r w:rsidRPr="0045614B">
        <w:rPr>
          <w:rStyle w:val="StyleUnderline"/>
          <w:highlight w:val="green"/>
        </w:rPr>
        <w:t xml:space="preserve">proposals? </w:t>
      </w:r>
      <w:r w:rsidRPr="00116DC1">
        <w:rPr>
          <w:sz w:val="14"/>
        </w:rPr>
        <w:t xml:space="preserve">We live on a planet of 6 billion people. These 6 billion </w:t>
      </w:r>
      <w:r w:rsidRPr="0045614B">
        <w:rPr>
          <w:rStyle w:val="StyleUnderline"/>
          <w:highlight w:val="green"/>
        </w:rPr>
        <w:t xml:space="preserve">people are dependent on </w:t>
      </w:r>
      <w:r w:rsidRPr="0045614B">
        <w:rPr>
          <w:rStyle w:val="StyleUnderline"/>
        </w:rPr>
        <w:t>a</w:t>
      </w:r>
      <w:r w:rsidRPr="0045614B">
        <w:rPr>
          <w:sz w:val="14"/>
        </w:rPr>
        <w:t xml:space="preserve"> certain </w:t>
      </w:r>
      <w:r w:rsidRPr="0045614B">
        <w:rPr>
          <w:rStyle w:val="StyleUnderline"/>
        </w:rPr>
        <w:t xml:space="preserve">network of </w:t>
      </w:r>
      <w:r w:rsidRPr="0045614B">
        <w:rPr>
          <w:rStyle w:val="StyleUnderline"/>
          <w:highlight w:val="green"/>
        </w:rPr>
        <w:t xml:space="preserve">production and distribution </w:t>
      </w:r>
      <w:r w:rsidRPr="0045614B">
        <w:rPr>
          <w:rStyle w:val="StyleUnderline"/>
        </w:rPr>
        <w:t>to meet the needs of their consumption.</w:t>
      </w:r>
      <w:r w:rsidRPr="0045614B">
        <w:rPr>
          <w:sz w:val="14"/>
        </w:rPr>
        <w:t xml:space="preserve"> That network of production and distribution does involve the extraction of resources</w:t>
      </w:r>
      <w:r w:rsidRPr="00116DC1">
        <w:rPr>
          <w:sz w:val="14"/>
        </w:rPr>
        <w:t xml:space="preserve">, the production of food, the maintenance of paths of transit and </w:t>
      </w:r>
      <w:r w:rsidRPr="0045614B">
        <w:rPr>
          <w:sz w:val="14"/>
        </w:rPr>
        <w:t>communication, the disposal of waste, the building of shelters, the distribution of medicines, etc., etc., etc.</w:t>
      </w:r>
      <w:r w:rsidRPr="0045614B">
        <w:rPr>
          <w:sz w:val="12"/>
        </w:rPr>
        <w:t>¶</w:t>
      </w:r>
      <w:r w:rsidRPr="0045614B">
        <w:rPr>
          <w:sz w:val="14"/>
        </w:rPr>
        <w:t xml:space="preserve"> </w:t>
      </w:r>
      <w:r w:rsidRPr="0045614B">
        <w:rPr>
          <w:rStyle w:val="StyleUnderline"/>
        </w:rPr>
        <w:t xml:space="preserve">What are your proposals? </w:t>
      </w:r>
      <w:r w:rsidRPr="0045614B">
        <w:rPr>
          <w:rStyle w:val="StyleUnderline"/>
          <w:highlight w:val="green"/>
        </w:rPr>
        <w:t>How will you meet these problems?</w:t>
      </w:r>
      <w:r w:rsidRPr="0045614B">
        <w:rPr>
          <w:sz w:val="14"/>
          <w:highlight w:val="green"/>
        </w:rPr>
        <w:t xml:space="preserve"> </w:t>
      </w:r>
      <w:r w:rsidRPr="00116DC1">
        <w:rPr>
          <w:sz w:val="14"/>
        </w:rPr>
        <w:t xml:space="preserve">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w:t>
      </w:r>
      <w:r w:rsidRPr="0045614B">
        <w:rPr>
          <w:sz w:val="14"/>
        </w:rPr>
        <w:t xml:space="preserve">ignoring the horror they generated, their failures, and not even proposing ways of avoiding the repetition of these horrors in a new system of organization. </w:t>
      </w:r>
      <w:r w:rsidRPr="0045614B">
        <w:rPr>
          <w:rStyle w:val="StyleUnderline"/>
        </w:rPr>
        <w:t>Who among our critical theorists is thinking seriously about how to build a distribution and production system</w:t>
      </w:r>
      <w:r w:rsidRPr="0045614B">
        <w:rPr>
          <w:sz w:val="14"/>
        </w:rPr>
        <w:t xml:space="preserve"> that is responsive to the needs of global consumption, avoiding the problems of planned economy, ie., who is doing this in a way that</w:t>
      </w:r>
      <w:r w:rsidRPr="00116DC1">
        <w:rPr>
          <w:sz w:val="14"/>
        </w:rPr>
        <w:t xml:space="preserve">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w:t>
      </w:r>
      <w:r w:rsidRPr="00116DC1">
        <w:rPr>
          <w:sz w:val="12"/>
        </w:rPr>
        <w:t>¶</w:t>
      </w:r>
      <w:r w:rsidRPr="00116DC1">
        <w:rPr>
          <w:sz w:val="14"/>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116DC1">
        <w:rPr>
          <w:rStyle w:val="TitleChar"/>
        </w:rPr>
        <w:t xml:space="preserve"> </w:t>
      </w:r>
      <w:r w:rsidRPr="0045614B">
        <w:rPr>
          <w:rStyle w:val="Emphasis"/>
          <w:highlight w:val="green"/>
        </w:rPr>
        <w:t>What is your alternative?</w:t>
      </w:r>
      <w:r w:rsidRPr="00116DC1">
        <w:rPr>
          <w:rStyle w:val="TitleChar"/>
        </w:rPr>
        <w:t xml:space="preserve"> </w:t>
      </w:r>
      <w:r w:rsidRPr="00116DC1">
        <w:rPr>
          <w:bCs/>
          <w:iCs/>
          <w:sz w:val="14"/>
        </w:rPr>
        <w:t xml:space="preserve">I think there are alternatives. I saw one that approached an alternative in Rotterdam. </w:t>
      </w:r>
      <w:r w:rsidRPr="00116DC1">
        <w:rPr>
          <w:rStyle w:val="TitleChar"/>
          <w:highlight w:val="green"/>
        </w:rPr>
        <w:t xml:space="preserve">If you </w:t>
      </w:r>
      <w:r w:rsidRPr="0045614B">
        <w:rPr>
          <w:rStyle w:val="StyleUnderline"/>
          <w:highlight w:val="green"/>
        </w:rPr>
        <w:t>want to make a</w:t>
      </w:r>
      <w:r w:rsidRPr="0045614B">
        <w:rPr>
          <w:highlight w:val="green"/>
        </w:rPr>
        <w:t xml:space="preserve"> </w:t>
      </w:r>
      <w:r w:rsidRPr="0045614B">
        <w:t>truly</w:t>
      </w:r>
      <w:r w:rsidRPr="007C0FEB">
        <w:t xml:space="preserve"> </w:t>
      </w:r>
      <w:r w:rsidRPr="0045614B">
        <w:t xml:space="preserve">revolutionary </w:t>
      </w:r>
      <w:r w:rsidRPr="0045614B">
        <w:rPr>
          <w:rStyle w:val="StyleUnderline"/>
          <w:highlight w:val="green"/>
        </w:rPr>
        <w:t>contribution</w:t>
      </w:r>
      <w:r w:rsidRPr="007C0FEB">
        <w:t xml:space="preserve">, </w:t>
      </w:r>
      <w:r w:rsidRPr="00116DC1">
        <w:rPr>
          <w:rStyle w:val="TitleChar"/>
          <w:highlight w:val="green"/>
        </w:rPr>
        <w:t>this is where you should start.</w:t>
      </w:r>
      <w:r w:rsidRPr="00116DC1">
        <w:rPr>
          <w:rStyle w:val="TitleChar"/>
        </w:rPr>
        <w:t xml:space="preserve"> </w:t>
      </w:r>
      <w:r w:rsidRPr="00116DC1">
        <w:rPr>
          <w:sz w:val="14"/>
        </w:rPr>
        <w:t>Why should anyone even bother listening to you if you aren’t proposing real plans? But we haven’t even gotten to that point</w:t>
      </w:r>
      <w:r w:rsidRPr="0045614B">
        <w:rPr>
          <w:sz w:val="14"/>
        </w:rPr>
        <w:t xml:space="preserve">. Instead </w:t>
      </w:r>
      <w:r w:rsidRPr="00453406">
        <w:rPr>
          <w:rStyle w:val="TitleChar"/>
          <w:highlight w:val="green"/>
        </w:rPr>
        <w:t xml:space="preserve">we’re </w:t>
      </w:r>
      <w:r w:rsidRPr="0045614B">
        <w:rPr>
          <w:sz w:val="14"/>
        </w:rPr>
        <w:t xml:space="preserve">like underpants gnomes, </w:t>
      </w:r>
      <w:r w:rsidRPr="00453406">
        <w:rPr>
          <w:rStyle w:val="TitleChar"/>
          <w:highlight w:val="green"/>
        </w:rPr>
        <w:t xml:space="preserve">saying </w:t>
      </w:r>
      <w:r w:rsidRPr="00453406">
        <w:rPr>
          <w:sz w:val="14"/>
          <w:highlight w:val="green"/>
        </w:rPr>
        <w:t>“</w:t>
      </w:r>
      <w:r w:rsidRPr="00453406">
        <w:rPr>
          <w:rStyle w:val="TitleChar"/>
          <w:highlight w:val="green"/>
        </w:rPr>
        <w:t xml:space="preserve">revolution </w:t>
      </w:r>
      <w:r w:rsidRPr="0045614B">
        <w:rPr>
          <w:rStyle w:val="TitleChar"/>
        </w:rPr>
        <w:t>is the answer!”</w:t>
      </w:r>
      <w:r w:rsidRPr="0045614B">
        <w:rPr>
          <w:bCs/>
          <w:iCs/>
          <w:sz w:val="14"/>
        </w:rPr>
        <w:t xml:space="preserve"> </w:t>
      </w:r>
      <w:r w:rsidRPr="00453406">
        <w:rPr>
          <w:rStyle w:val="TitleChar"/>
          <w:highlight w:val="green"/>
        </w:rPr>
        <w:t xml:space="preserve">without addressing </w:t>
      </w:r>
      <w:r w:rsidRPr="0045614B">
        <w:rPr>
          <w:rStyle w:val="TitleChar"/>
        </w:rPr>
        <w:t xml:space="preserve">any </w:t>
      </w:r>
      <w:r w:rsidRPr="0045614B">
        <w:rPr>
          <w:sz w:val="14"/>
        </w:rPr>
        <w:t>of the</w:t>
      </w:r>
      <w:r w:rsidRPr="0045614B">
        <w:rPr>
          <w:rStyle w:val="TitleChar"/>
        </w:rPr>
        <w:t xml:space="preserve"> </w:t>
      </w:r>
      <w:r w:rsidRPr="00453406">
        <w:rPr>
          <w:rStyle w:val="TitleChar"/>
          <w:highlight w:val="green"/>
        </w:rPr>
        <w:t xml:space="preserve">infrastructural questions of </w:t>
      </w:r>
      <w:r w:rsidRPr="0045614B">
        <w:rPr>
          <w:rStyle w:val="TitleChar"/>
        </w:rPr>
        <w:t xml:space="preserve">just how revolution is to be produced, what </w:t>
      </w:r>
      <w:r w:rsidRPr="00453406">
        <w:rPr>
          <w:rStyle w:val="TitleChar"/>
          <w:highlight w:val="green"/>
        </w:rPr>
        <w:t xml:space="preserve">alternatives </w:t>
      </w:r>
      <w:r w:rsidRPr="0045614B">
        <w:rPr>
          <w:rStyle w:val="TitleChar"/>
        </w:rPr>
        <w:t>it would offer, and how w</w:t>
      </w:r>
      <w:r w:rsidRPr="007C0FEB">
        <w:rPr>
          <w:rStyle w:val="TitleChar"/>
        </w:rPr>
        <w:t xml:space="preserve">e would concretely go about building those alternatives. </w:t>
      </w:r>
      <w:r w:rsidRPr="007C0FEB">
        <w:rPr>
          <w:bCs/>
          <w:iCs/>
          <w:sz w:val="14"/>
        </w:rPr>
        <w:t>Masturbation.</w:t>
      </w:r>
      <w:r w:rsidRPr="007C0FEB">
        <w:rPr>
          <w:bCs/>
          <w:sz w:val="12"/>
        </w:rPr>
        <w:t>¶</w:t>
      </w:r>
      <w:r w:rsidRPr="007C0FEB">
        <w:rPr>
          <w:bCs/>
          <w:iCs/>
          <w:sz w:val="14"/>
        </w:rPr>
        <w:t xml:space="preserve"> </w:t>
      </w:r>
      <w:r w:rsidRPr="007C0FEB">
        <w:rPr>
          <w:sz w:val="14"/>
        </w:rPr>
        <w:t xml:space="preserve">“Underpants gnome” deserves to be a category in critical theory; a sort of synonym for self-congratulatory masturbation. We need less critique not because critique isn’t important or necessary– it is –but because </w:t>
      </w:r>
      <w:r w:rsidRPr="0045614B">
        <w:rPr>
          <w:rStyle w:val="StyleUnderline"/>
        </w:rPr>
        <w:t>we know the critiques, we know the problems.</w:t>
      </w:r>
      <w:r w:rsidRPr="007C0FEB">
        <w:rPr>
          <w:sz w:val="14"/>
        </w:rPr>
        <w:t xml:space="preserve"> </w:t>
      </w:r>
      <w:r w:rsidRPr="007C0FEB">
        <w:rPr>
          <w:rStyle w:val="TitleChar"/>
        </w:rPr>
        <w:t>We’re intoxicated with critique because it’s easy and safe. We best every opponent with critique</w:t>
      </w:r>
      <w:r w:rsidRPr="001770C0">
        <w:rPr>
          <w:rStyle w:val="TitleChar"/>
        </w:rPr>
        <w:t>. We occupy a position of moral superiority with critique. But do we really do anything with critique?</w:t>
      </w:r>
      <w:r w:rsidRPr="001770C0">
        <w:rPr>
          <w:bCs/>
          <w:iCs/>
          <w:sz w:val="14"/>
        </w:rPr>
        <w:t xml:space="preserve"> </w:t>
      </w:r>
      <w:r w:rsidRPr="001770C0">
        <w:rPr>
          <w:rStyle w:val="TitleChar"/>
        </w:rPr>
        <w:t>What we need today, more than ever, is composition or carpentry.</w:t>
      </w:r>
      <w:r w:rsidRPr="001770C0">
        <w:rPr>
          <w:bCs/>
          <w:iCs/>
          <w:sz w:val="14"/>
        </w:rPr>
        <w:t xml:space="preserve"> </w:t>
      </w:r>
      <w:r w:rsidRPr="001770C0">
        <w:rPr>
          <w:rStyle w:val="TitleChar"/>
        </w:rPr>
        <w:t>Everyone knows something is wrong. Everyone knows this system is destructive and stacked against them.</w:t>
      </w:r>
      <w:r w:rsidRPr="001770C0">
        <w:rPr>
          <w:bCs/>
          <w:iCs/>
          <w:sz w:val="14"/>
        </w:rPr>
        <w:t xml:space="preserve"> Even the Tea Party knows something is wrong with the economic system, despite having the wrong economic theory. </w:t>
      </w:r>
      <w:r w:rsidRPr="001770C0">
        <w:rPr>
          <w:rStyle w:val="TitleChar"/>
        </w:rPr>
        <w:t>None of us</w:t>
      </w:r>
      <w:r w:rsidRPr="001770C0">
        <w:rPr>
          <w:sz w:val="14"/>
        </w:rPr>
        <w:t xml:space="preserve">, however, </w:t>
      </w:r>
      <w:r w:rsidRPr="001770C0">
        <w:rPr>
          <w:rStyle w:val="TitleChar"/>
        </w:rPr>
        <w:t xml:space="preserve">are proposing alternatives. </w:t>
      </w:r>
      <w:r w:rsidRPr="001770C0">
        <w:rPr>
          <w:sz w:val="14"/>
        </w:rPr>
        <w:t xml:space="preserve">Instead we prefer to shout and denounce. </w:t>
      </w:r>
      <w:r w:rsidRPr="001770C0">
        <w:rPr>
          <w:rStyle w:val="StyleUnderline"/>
        </w:rPr>
        <w:t>Good luck with that.</w:t>
      </w:r>
    </w:p>
    <w:p w:rsidR="00D971B9" w:rsidRDefault="00D971B9" w:rsidP="00D971B9">
      <w:pPr>
        <w:pStyle w:val="Heading3"/>
      </w:pPr>
      <w:r>
        <w:t>A2 baudrillard</w:t>
      </w:r>
    </w:p>
    <w:p w:rsidR="00D971B9" w:rsidRPr="00652E11" w:rsidRDefault="00D971B9" w:rsidP="00D971B9">
      <w:pPr>
        <w:pStyle w:val="Heading4"/>
        <w:rPr>
          <w:u w:color="000000"/>
        </w:rPr>
      </w:pPr>
      <w:r>
        <w:rPr>
          <w:u w:color="000000"/>
        </w:rPr>
        <w:t>Baudrillard is wrong – We’</w:t>
      </w:r>
      <w:r w:rsidRPr="00652E11">
        <w:rPr>
          <w:u w:color="000000"/>
        </w:rPr>
        <w:t>re aware of differences betwe</w:t>
      </w:r>
      <w:r>
        <w:rPr>
          <w:u w:color="000000"/>
        </w:rPr>
        <w:t xml:space="preserve">en real life and media images. </w:t>
      </w:r>
      <w:r w:rsidRPr="00652E11">
        <w:rPr>
          <w:u w:color="000000"/>
        </w:rPr>
        <w:t>Just imagine how horrified you would be if you were watching a horror movie and found out that the actors were really being killed.</w:t>
      </w:r>
    </w:p>
    <w:p w:rsidR="00D971B9" w:rsidRPr="0099795E" w:rsidRDefault="00D971B9" w:rsidP="00D971B9">
      <w:pPr>
        <w:rPr>
          <w:rStyle w:val="Style13ptBold"/>
          <w:b w:val="0"/>
          <w:sz w:val="24"/>
        </w:rPr>
      </w:pPr>
      <w:r>
        <w:rPr>
          <w:rStyle w:val="Style13ptBold"/>
        </w:rPr>
        <w:t>Zizek</w:t>
      </w:r>
      <w:r w:rsidRPr="0099795E">
        <w:rPr>
          <w:rStyle w:val="Style13ptBold"/>
        </w:rPr>
        <w:t xml:space="preserve"> 2000 </w:t>
      </w:r>
      <w:r w:rsidRPr="0099795E">
        <w:rPr>
          <w:rStyle w:val="Style13ptBold"/>
          <w:b w:val="0"/>
          <w:sz w:val="24"/>
        </w:rPr>
        <w:t xml:space="preserve">(University of Ljubljana), 2000 (Slavoj, March/April “The Cyberspace Real,” </w:t>
      </w:r>
      <w:hyperlink r:id="rId10" w:history="1">
        <w:r w:rsidRPr="0099795E">
          <w:rPr>
            <w:rStyle w:val="Style13ptBold"/>
            <w:b w:val="0"/>
            <w:sz w:val="24"/>
          </w:rPr>
          <w:t>http://www.egs.edu/faculty/Žižek/Žižek-the-cyberspace-real.html</w:t>
        </w:r>
      </w:hyperlink>
      <w:r w:rsidRPr="0099795E">
        <w:rPr>
          <w:rStyle w:val="Style13ptBold"/>
          <w:b w:val="0"/>
          <w:sz w:val="24"/>
        </w:rPr>
        <w:t xml:space="preserve">). </w:t>
      </w:r>
    </w:p>
    <w:p w:rsidR="00D971B9" w:rsidRPr="00622A3D" w:rsidRDefault="00D971B9" w:rsidP="00D971B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szCs w:val="20"/>
          <w:u w:color="000000"/>
        </w:rPr>
      </w:pPr>
      <w:r w:rsidRPr="001D6564">
        <w:rPr>
          <w:rStyle w:val="StyleUnderline"/>
          <w:highlight w:val="green"/>
        </w:rPr>
        <w:t xml:space="preserve">Are </w:t>
      </w:r>
      <w:r w:rsidRPr="00622A3D">
        <w:rPr>
          <w:rStyle w:val="StyleUnderline"/>
        </w:rPr>
        <w:t>the pessimistic cultural criticists</w:t>
      </w:r>
      <w:r w:rsidRPr="00096597">
        <w:rPr>
          <w:rStyle w:val="StyleUnderline"/>
        </w:rPr>
        <w:t xml:space="preserve"> (from</w:t>
      </w:r>
      <w:r w:rsidRPr="00622A3D">
        <w:rPr>
          <w:rFonts w:cs="Georgia"/>
          <w:color w:val="000000"/>
          <w:szCs w:val="20"/>
          <w:u w:color="000000"/>
        </w:rPr>
        <w:t xml:space="preserve"> Jean </w:t>
      </w:r>
      <w:r w:rsidRPr="001D6564">
        <w:rPr>
          <w:rStyle w:val="StyleUnderline"/>
          <w:highlight w:val="green"/>
        </w:rPr>
        <w:t>Baudrillard</w:t>
      </w:r>
      <w:r w:rsidRPr="00096597">
        <w:rPr>
          <w:rStyle w:val="StyleUnderline"/>
        </w:rPr>
        <w:t xml:space="preserve"> to</w:t>
      </w:r>
      <w:r w:rsidRPr="00622A3D">
        <w:rPr>
          <w:rFonts w:cs="Georgia"/>
          <w:color w:val="000000"/>
          <w:szCs w:val="20"/>
          <w:u w:color="000000"/>
        </w:rPr>
        <w:t xml:space="preserve"> Paul </w:t>
      </w:r>
      <w:r w:rsidRPr="00096597">
        <w:rPr>
          <w:rStyle w:val="StyleUnderline"/>
        </w:rPr>
        <w:t xml:space="preserve">Virilio) </w:t>
      </w:r>
      <w:r w:rsidRPr="001D6564">
        <w:rPr>
          <w:rStyle w:val="StyleUnderline"/>
          <w:highlight w:val="green"/>
        </w:rPr>
        <w:t xml:space="preserve">justified in their claim that cyberspace </w:t>
      </w:r>
      <w:r w:rsidRPr="00622A3D">
        <w:rPr>
          <w:rStyle w:val="StyleUnderline"/>
        </w:rPr>
        <w:t xml:space="preserve">ultimately </w:t>
      </w:r>
      <w:r w:rsidRPr="001D6564">
        <w:rPr>
          <w:rStyle w:val="StyleUnderline"/>
          <w:highlight w:val="green"/>
        </w:rPr>
        <w:t xml:space="preserve">generates a </w:t>
      </w:r>
      <w:r w:rsidRPr="00622A3D">
        <w:t xml:space="preserve">kind of proto-psychotic </w:t>
      </w:r>
      <w:r w:rsidRPr="001D6564">
        <w:rPr>
          <w:rStyle w:val="StyleUnderline"/>
          <w:highlight w:val="green"/>
        </w:rPr>
        <w:t xml:space="preserve">immersion into </w:t>
      </w:r>
      <w:r w:rsidRPr="00622A3D">
        <w:rPr>
          <w:rStyle w:val="StyleUnderline"/>
        </w:rPr>
        <w:t xml:space="preserve">an imaginary universe of </w:t>
      </w:r>
      <w:r w:rsidRPr="001D6564">
        <w:rPr>
          <w:rStyle w:val="StyleUnderline"/>
          <w:highlight w:val="green"/>
        </w:rPr>
        <w:t>hallucinations</w:t>
      </w:r>
      <w:r w:rsidRPr="00F014F9">
        <w:rPr>
          <w:rStyle w:val="StyleUnderline"/>
        </w:rPr>
        <w:t>, unconstrained by any symbolic Law or by any impossibility of some Real</w:t>
      </w:r>
      <w:r w:rsidRPr="00F014F9">
        <w:rPr>
          <w:rStyle w:val="StyleUnderline"/>
          <w:highlight w:val="green"/>
        </w:rPr>
        <w:t>?</w:t>
      </w:r>
      <w:r w:rsidRPr="00096597">
        <w:rPr>
          <w:rStyle w:val="StyleUnderline"/>
        </w:rPr>
        <w:t xml:space="preserve"> </w:t>
      </w:r>
      <w:r w:rsidRPr="00622A3D">
        <w:rPr>
          <w:rFonts w:cs="Georgia"/>
          <w:color w:val="000000"/>
          <w:szCs w:val="12"/>
          <w:u w:color="000000"/>
        </w:rPr>
        <w:t>If not, how are we to detect in cyberspace the contours of the other two dimensions of the Lacanian triad ISR, the Symbolic and the Real? As to the symbolic dimension, the solution seems easy — it suffices to focus on the notion of authorship that fits the emerging domain of cyberspace narratives, that of the "procedural authorship": the author (say, of the interactive immersive environment in which we actively participate by role-playing) no longer writes detailed story-line, s/he merely provides the basic set of rules (the coordinates of the fictional universe in which we immerse ourselves, the limited set of actions we are allowed to accomplish within this virtual space, etc.), which serves as the basis for the interactor's active engagement (intervention, improvisation). This notion of "procedural authorship" demonstrates the need for a kind of equivalent to the Lacanian "big Other": in order for the interactor to become engaged in cyberspace, s/he has to operate within a minimal set of externally imposed accepted symbolic rules/coordinates. Without these rules, the subject/interactor would effectively become immersed in a psychotic experience of an universe in which "we do whatever we want" and are, paradoxically, for that very reason deprived of our freedom, caught in a demoniac compulsion. It is thus crucial to establish the rules that engage us, that led us in our immersion into the cyberspace, while allowing us to maintain the distance towards the enacted universe. The point is not simply to maintain "the right measure" between the two extremes (total psychotic immersion versus non-engaged external distance towards the artificial universe of the cyber-fiction): distance is rather a positive condition of immersion.</w:t>
      </w:r>
      <w:r w:rsidRPr="00622A3D">
        <w:rPr>
          <w:rFonts w:cs="Georgia"/>
          <w:color w:val="000000"/>
          <w:szCs w:val="20"/>
          <w:u w:color="000000"/>
        </w:rPr>
        <w:t xml:space="preserve"> </w:t>
      </w:r>
      <w:r w:rsidRPr="001D6564">
        <w:rPr>
          <w:rStyle w:val="StyleUnderline"/>
          <w:highlight w:val="green"/>
        </w:rPr>
        <w:t>If we</w:t>
      </w:r>
      <w:r w:rsidRPr="00096597">
        <w:rPr>
          <w:rStyle w:val="StyleUnderline"/>
        </w:rPr>
        <w:t xml:space="preserve"> </w:t>
      </w:r>
      <w:r w:rsidRPr="00622A3D">
        <w:t xml:space="preserve">are to </w:t>
      </w:r>
      <w:r w:rsidRPr="001D6564">
        <w:rPr>
          <w:rStyle w:val="StyleUnderline"/>
          <w:highlight w:val="green"/>
        </w:rPr>
        <w:t xml:space="preserve">surrender to </w:t>
      </w:r>
      <w:r w:rsidRPr="00622A3D">
        <w:rPr>
          <w:rStyle w:val="StyleUnderline"/>
        </w:rPr>
        <w:t xml:space="preserve">the enticements of </w:t>
      </w:r>
      <w:r w:rsidRPr="001D6564">
        <w:rPr>
          <w:rStyle w:val="StyleUnderline"/>
          <w:highlight w:val="green"/>
        </w:rPr>
        <w:t>the virtual environment, we have to "mark the border,"</w:t>
      </w:r>
      <w:r w:rsidRPr="00096597">
        <w:rPr>
          <w:rStyle w:val="StyleUnderline"/>
        </w:rPr>
        <w:t xml:space="preserve"> to rely on a set of </w:t>
      </w:r>
      <w:r w:rsidRPr="001D6564">
        <w:rPr>
          <w:rStyle w:val="StyleUnderline"/>
          <w:highlight w:val="green"/>
        </w:rPr>
        <w:t xml:space="preserve">marks which </w:t>
      </w:r>
      <w:r w:rsidRPr="006D10FF">
        <w:t>clearly</w:t>
      </w:r>
      <w:r w:rsidRPr="001D6564">
        <w:rPr>
          <w:rStyle w:val="StyleUnderline"/>
          <w:highlight w:val="green"/>
        </w:rPr>
        <w:t xml:space="preserve"> designate </w:t>
      </w:r>
      <w:r w:rsidRPr="006D10FF">
        <w:t>that</w:t>
      </w:r>
      <w:r w:rsidRPr="001D6564">
        <w:rPr>
          <w:rStyle w:val="StyleUnderline"/>
          <w:highlight w:val="green"/>
        </w:rPr>
        <w:t xml:space="preserve"> we are dealing with a fiction, in the same way </w:t>
      </w:r>
      <w:r w:rsidRPr="006D10FF">
        <w:rPr>
          <w:rStyle w:val="StyleUnderline"/>
        </w:rPr>
        <w:t>in which,</w:t>
      </w:r>
      <w:r w:rsidRPr="006D10FF">
        <w:t xml:space="preserve"> in order </w:t>
      </w:r>
      <w:r w:rsidRPr="00096597">
        <w:rPr>
          <w:rStyle w:val="StyleUnderline"/>
        </w:rPr>
        <w:t xml:space="preserve">to </w:t>
      </w:r>
      <w:r w:rsidRPr="001D6564">
        <w:rPr>
          <w:rStyle w:val="StyleUnderline"/>
          <w:highlight w:val="green"/>
        </w:rPr>
        <w:t>let ourselves go and enjoy a violent war movie</w:t>
      </w:r>
      <w:r w:rsidRPr="00096597">
        <w:rPr>
          <w:rStyle w:val="StyleUnderline"/>
        </w:rPr>
        <w:t xml:space="preserve">, </w:t>
      </w:r>
      <w:r w:rsidRPr="001D6564">
        <w:rPr>
          <w:rStyle w:val="StyleUnderline"/>
          <w:highlight w:val="green"/>
        </w:rPr>
        <w:t>we</w:t>
      </w:r>
      <w:r w:rsidRPr="00096597">
        <w:rPr>
          <w:rStyle w:val="StyleUnderline"/>
        </w:rPr>
        <w:t xml:space="preserve"> </w:t>
      </w:r>
      <w:r w:rsidRPr="006D10FF">
        <w:t>somehow have to</w:t>
      </w:r>
      <w:r w:rsidRPr="00096597">
        <w:rPr>
          <w:rStyle w:val="StyleUnderline"/>
        </w:rPr>
        <w:t xml:space="preserve"> </w:t>
      </w:r>
      <w:r w:rsidRPr="001D6564">
        <w:rPr>
          <w:rStyle w:val="StyleUnderline"/>
          <w:highlight w:val="green"/>
        </w:rPr>
        <w:t xml:space="preserve">know </w:t>
      </w:r>
      <w:r w:rsidRPr="006D10FF">
        <w:t>that</w:t>
      </w:r>
      <w:r w:rsidRPr="001D6564">
        <w:rPr>
          <w:rStyle w:val="StyleUnderline"/>
          <w:highlight w:val="green"/>
        </w:rPr>
        <w:t xml:space="preserve"> what we are seeing is </w:t>
      </w:r>
      <w:r w:rsidRPr="006D10FF">
        <w:t>a</w:t>
      </w:r>
      <w:r w:rsidRPr="001D6564">
        <w:rPr>
          <w:rStyle w:val="StyleUnderline"/>
          <w:highlight w:val="green"/>
        </w:rPr>
        <w:t xml:space="preserve"> staged </w:t>
      </w:r>
      <w:r w:rsidRPr="006D10FF">
        <w:t>fiction,</w:t>
      </w:r>
      <w:r w:rsidRPr="001D6564">
        <w:rPr>
          <w:rStyle w:val="StyleUnderline"/>
          <w:highlight w:val="green"/>
        </w:rPr>
        <w:t xml:space="preserve"> not real</w:t>
      </w:r>
      <w:r w:rsidRPr="006D10FF">
        <w:t>-life killing</w:t>
      </w:r>
      <w:r w:rsidRPr="00096597">
        <w:rPr>
          <w:rStyle w:val="StyleUnderline"/>
        </w:rPr>
        <w:t xml:space="preserve"> </w:t>
      </w:r>
      <w:r w:rsidRPr="006D10FF">
        <w:t>(imagine our horrible surprise if, while watching a war scene, we would suddenly see that we are watching a snuff, that the actor engaged in face-to-face combat is effectively cutting the throat of his "enemy"…).</w:t>
      </w:r>
      <w:r w:rsidRPr="00096597">
        <w:rPr>
          <w:rStyle w:val="StyleUnderline"/>
        </w:rPr>
        <w:t xml:space="preserve"> Against the theorists </w:t>
      </w:r>
      <w:r w:rsidRPr="001D6564">
        <w:rPr>
          <w:rStyle w:val="StyleUnderline"/>
          <w:highlight w:val="green"/>
        </w:rPr>
        <w:t>who fear that cyberspace involves the regression to a</w:t>
      </w:r>
      <w:r w:rsidRPr="00096597">
        <w:rPr>
          <w:rStyle w:val="StyleUnderline"/>
        </w:rPr>
        <w:t xml:space="preserve"> </w:t>
      </w:r>
      <w:r w:rsidRPr="006D10FF">
        <w:t>kind of psychotic incestuous</w:t>
      </w:r>
      <w:r w:rsidRPr="00096597">
        <w:rPr>
          <w:rStyle w:val="StyleUnderline"/>
        </w:rPr>
        <w:t xml:space="preserve"> </w:t>
      </w:r>
      <w:r w:rsidRPr="001D6564">
        <w:rPr>
          <w:rStyle w:val="StyleUnderline"/>
          <w:highlight w:val="green"/>
        </w:rPr>
        <w:t xml:space="preserve">immersion, one should </w:t>
      </w:r>
      <w:r w:rsidRPr="006D10FF">
        <w:t>thus</w:t>
      </w:r>
      <w:r w:rsidRPr="001D6564">
        <w:rPr>
          <w:rStyle w:val="StyleUnderline"/>
          <w:highlight w:val="green"/>
        </w:rPr>
        <w:t xml:space="preserve"> discern</w:t>
      </w:r>
      <w:r w:rsidRPr="00096597">
        <w:rPr>
          <w:rStyle w:val="StyleUnderline"/>
        </w:rPr>
        <w:t xml:space="preserve"> </w:t>
      </w:r>
      <w:r w:rsidRPr="006D10FF">
        <w:t xml:space="preserve">in today's often clumsy and ambiguous improvisations </w:t>
      </w:r>
      <w:r w:rsidRPr="001D6564">
        <w:rPr>
          <w:rStyle w:val="StyleUnderline"/>
          <w:highlight w:val="green"/>
        </w:rPr>
        <w:t>about "cyberspace rules"</w:t>
      </w:r>
      <w:r w:rsidRPr="00096597">
        <w:rPr>
          <w:rStyle w:val="StyleUnderline"/>
        </w:rPr>
        <w:t xml:space="preserve"> </w:t>
      </w:r>
      <w:r w:rsidRPr="006D10FF">
        <w:t xml:space="preserve">precisely the effort </w:t>
      </w:r>
      <w:r w:rsidRPr="001D6564">
        <w:rPr>
          <w:rStyle w:val="StyleUnderline"/>
          <w:highlight w:val="green"/>
        </w:rPr>
        <w:t>to establish clearly the contours of a new space of symbolic fictions</w:t>
      </w:r>
      <w:r w:rsidRPr="00096597">
        <w:rPr>
          <w:rStyle w:val="StyleUnderline"/>
        </w:rPr>
        <w:t xml:space="preserve"> in which we fully participate in the mode disavowal, i.e. being aware that "this is not real life</w:t>
      </w:r>
      <w:r w:rsidRPr="00622A3D">
        <w:rPr>
          <w:rFonts w:cs="Georgia"/>
          <w:color w:val="000000"/>
          <w:szCs w:val="20"/>
          <w:u w:color="000000"/>
        </w:rPr>
        <w:t>."</w:t>
      </w:r>
    </w:p>
    <w:p w:rsidR="00D971B9" w:rsidRPr="004569A6" w:rsidRDefault="00D971B9" w:rsidP="00D971B9">
      <w:pPr>
        <w:pStyle w:val="Heading4"/>
      </w:pPr>
      <w:r w:rsidRPr="004569A6">
        <w:t xml:space="preserve">Baudrillard’s critique is non-falsifiable </w:t>
      </w:r>
    </w:p>
    <w:p w:rsidR="00D971B9" w:rsidRPr="00C42E35" w:rsidRDefault="00D971B9" w:rsidP="00D971B9">
      <w:pPr>
        <w:rPr>
          <w:szCs w:val="12"/>
        </w:rPr>
      </w:pPr>
      <w:r w:rsidRPr="004569A6">
        <w:rPr>
          <w:rStyle w:val="Style13ptBold"/>
          <w:rFonts w:eastAsia="MS Gothic"/>
        </w:rPr>
        <w:t>Marsh 95</w:t>
      </w:r>
      <w:r w:rsidRPr="00C42E35">
        <w:t xml:space="preserve"> </w:t>
      </w:r>
      <w:r w:rsidRPr="00C42E35">
        <w:rPr>
          <w:szCs w:val="12"/>
        </w:rPr>
        <w:t>– Philosophy Professor, Fordham (James, Critique, Action, and Liberation, p 292-3)</w:t>
      </w:r>
    </w:p>
    <w:p w:rsidR="00D971B9" w:rsidRDefault="00D971B9" w:rsidP="00D971B9">
      <w:pPr>
        <w:rPr>
          <w:szCs w:val="12"/>
        </w:rPr>
      </w:pPr>
      <w:r w:rsidRPr="00C42E35">
        <w:rPr>
          <w:szCs w:val="12"/>
        </w:rPr>
        <w:t xml:space="preserve">In such a postmodernist account is </w:t>
      </w:r>
      <w:r w:rsidRPr="004569A6">
        <w:rPr>
          <w:rStyle w:val="StyleUnderline"/>
        </w:rPr>
        <w:t xml:space="preserve">a </w:t>
      </w:r>
      <w:r w:rsidRPr="001D6564">
        <w:rPr>
          <w:rStyle w:val="StyleUnderline"/>
          <w:highlight w:val="green"/>
        </w:rPr>
        <w:t>reduction</w:t>
      </w:r>
      <w:r w:rsidRPr="004569A6">
        <w:rPr>
          <w:rStyle w:val="StyleUnderline"/>
        </w:rPr>
        <w:t xml:space="preserve"> of everything </w:t>
      </w:r>
      <w:r w:rsidRPr="001D6564">
        <w:rPr>
          <w:rStyle w:val="StyleUnderline"/>
          <w:highlight w:val="green"/>
        </w:rPr>
        <w:t>to image</w:t>
      </w:r>
      <w:r w:rsidRPr="00C42E35">
        <w:rPr>
          <w:szCs w:val="12"/>
        </w:rPr>
        <w:t xml:space="preserve"> or symbol that </w:t>
      </w:r>
      <w:r w:rsidRPr="001D6564">
        <w:rPr>
          <w:rStyle w:val="StyleUnderline"/>
          <w:highlight w:val="green"/>
        </w:rPr>
        <w:t xml:space="preserve">misses the relationship </w:t>
      </w:r>
      <w:r w:rsidRPr="00872460">
        <w:rPr>
          <w:rStyle w:val="StyleUnderline"/>
        </w:rPr>
        <w:t xml:space="preserve">of these </w:t>
      </w:r>
      <w:r w:rsidRPr="001D6564">
        <w:rPr>
          <w:rStyle w:val="StyleUnderline"/>
          <w:highlight w:val="green"/>
        </w:rPr>
        <w:t>to realities</w:t>
      </w:r>
      <w:r w:rsidRPr="004569A6">
        <w:rPr>
          <w:rStyle w:val="StyleUnderline"/>
        </w:rPr>
        <w:t xml:space="preserve"> such as corporations seeking profit</w:t>
      </w:r>
      <w:r w:rsidRPr="00C42E35">
        <w:rPr>
          <w:szCs w:val="12"/>
        </w:rPr>
        <w:t xml:space="preserve">, impoverished workers in these corporations, or peasants in Third-World countries trying to conduct elections. Postmodernism does not adequately distinguish here between a reduction of reality to image and a mediation of reality by </w:t>
      </w:r>
      <w:r w:rsidRPr="001D6564">
        <w:rPr>
          <w:rStyle w:val="StyleUnderline"/>
          <w:highlight w:val="green"/>
        </w:rPr>
        <w:t>image</w:t>
      </w:r>
      <w:r w:rsidRPr="00C42E35">
        <w:rPr>
          <w:szCs w:val="12"/>
        </w:rPr>
        <w:t xml:space="preserve">. A media idealism exists rooted in the influence of structuralism and poststructuralism and </w:t>
      </w:r>
      <w:r w:rsidRPr="004569A6">
        <w:rPr>
          <w:rStyle w:val="StyleUnderline"/>
        </w:rPr>
        <w:t xml:space="preserve">doing </w:t>
      </w:r>
      <w:r w:rsidRPr="001D6564">
        <w:rPr>
          <w:rStyle w:val="StyleUnderline"/>
          <w:highlight w:val="green"/>
        </w:rPr>
        <w:t>insufficient</w:t>
      </w:r>
      <w:r w:rsidRPr="004569A6">
        <w:rPr>
          <w:rStyle w:val="StyleUnderline"/>
        </w:rPr>
        <w:t xml:space="preserve"> justice </w:t>
      </w:r>
      <w:r w:rsidRPr="001D6564">
        <w:rPr>
          <w:rStyle w:val="StyleUnderline"/>
          <w:highlight w:val="green"/>
        </w:rPr>
        <w:t>to concrete human experience</w:t>
      </w:r>
      <w:r w:rsidRPr="00C42E35">
        <w:rPr>
          <w:szCs w:val="12"/>
        </w:rPr>
        <w:t xml:space="preserve">, judgment, and free interaction in the world.4 </w:t>
      </w:r>
      <w:r w:rsidRPr="00872460">
        <w:rPr>
          <w:rStyle w:val="StyleUnderline"/>
          <w:highlight w:val="green"/>
        </w:rPr>
        <w:t>It is</w:t>
      </w:r>
      <w:r w:rsidRPr="00C42E35">
        <w:rPr>
          <w:szCs w:val="12"/>
        </w:rPr>
        <w:t xml:space="preserve"> also paradoxical or </w:t>
      </w:r>
      <w:r w:rsidRPr="001D6564">
        <w:rPr>
          <w:rStyle w:val="StyleUnderline"/>
          <w:highlight w:val="green"/>
        </w:rPr>
        <w:t>contradictory to say</w:t>
      </w:r>
      <w:r w:rsidRPr="00C42E35">
        <w:rPr>
          <w:u w:val="single"/>
        </w:rPr>
        <w:t xml:space="preserve"> </w:t>
      </w:r>
      <w:r w:rsidRPr="00C42E35">
        <w:rPr>
          <w:szCs w:val="12"/>
        </w:rPr>
        <w:t xml:space="preserve">it really is true </w:t>
      </w:r>
      <w:r w:rsidRPr="004569A6">
        <w:rPr>
          <w:rStyle w:val="StyleUnderline"/>
        </w:rPr>
        <w:t xml:space="preserve">that </w:t>
      </w:r>
      <w:r w:rsidRPr="001D6564">
        <w:rPr>
          <w:rStyle w:val="StyleUnderline"/>
          <w:highlight w:val="green"/>
        </w:rPr>
        <w:t>nothing is</w:t>
      </w:r>
      <w:r w:rsidRPr="00C42E35">
        <w:rPr>
          <w:szCs w:val="12"/>
        </w:rPr>
        <w:t xml:space="preserve"> really </w:t>
      </w:r>
      <w:r w:rsidRPr="00872460">
        <w:rPr>
          <w:rStyle w:val="StyleUnderline"/>
          <w:highlight w:val="green"/>
        </w:rPr>
        <w:t>true,’ that everything is</w:t>
      </w:r>
      <w:r w:rsidRPr="00872460">
        <w:rPr>
          <w:szCs w:val="12"/>
          <w:highlight w:val="green"/>
        </w:rPr>
        <w:t xml:space="preserve"> </w:t>
      </w:r>
      <w:r w:rsidRPr="00C42E35">
        <w:rPr>
          <w:szCs w:val="12"/>
        </w:rPr>
        <w:t>illusory or</w:t>
      </w:r>
      <w:r w:rsidRPr="00C42E35">
        <w:rPr>
          <w:u w:val="single"/>
        </w:rPr>
        <w:t xml:space="preserve"> </w:t>
      </w:r>
      <w:r w:rsidRPr="00872460">
        <w:rPr>
          <w:rStyle w:val="StyleUnderline"/>
          <w:highlight w:val="green"/>
        </w:rPr>
        <w:t>imaginary</w:t>
      </w:r>
      <w:r w:rsidRPr="004569A6">
        <w:rPr>
          <w:rStyle w:val="StyleUnderline"/>
        </w:rPr>
        <w:t>.</w:t>
      </w:r>
      <w:r w:rsidRPr="00C42E35">
        <w:rPr>
          <w:szCs w:val="12"/>
        </w:rPr>
        <w:t xml:space="preserve"> Postmodemism makes judgments that implicitly deny the reduction of reality to image. For example, Poster and Baudrillard do want to say that we really are in a new age that is informational and postindustrial. Again, </w:t>
      </w:r>
      <w:r w:rsidRPr="001D6564">
        <w:rPr>
          <w:rStyle w:val="StyleUnderline"/>
          <w:highlight w:val="green"/>
        </w:rPr>
        <w:t>to say</w:t>
      </w:r>
      <w:r w:rsidRPr="004569A6">
        <w:rPr>
          <w:rStyle w:val="StyleUnderline"/>
        </w:rPr>
        <w:t xml:space="preserve"> that </w:t>
      </w:r>
      <w:r w:rsidRPr="001D6564">
        <w:rPr>
          <w:rStyle w:val="StyleUnderline"/>
          <w:highlight w:val="green"/>
        </w:rPr>
        <w:t xml:space="preserve">everything is imploded into </w:t>
      </w:r>
      <w:r w:rsidRPr="00872460">
        <w:rPr>
          <w:rStyle w:val="StyleUnderline"/>
        </w:rPr>
        <w:t>media</w:t>
      </w:r>
      <w:r w:rsidRPr="004569A6">
        <w:rPr>
          <w:rStyle w:val="StyleUnderline"/>
        </w:rPr>
        <w:t xml:space="preserve"> </w:t>
      </w:r>
      <w:r w:rsidRPr="00872460">
        <w:rPr>
          <w:rStyle w:val="StyleUnderline"/>
          <w:highlight w:val="green"/>
        </w:rPr>
        <w:t>images is akin</w:t>
      </w:r>
      <w:r w:rsidRPr="00C42E35">
        <w:rPr>
          <w:szCs w:val="12"/>
        </w:rPr>
        <w:t xml:space="preserve"> logically </w:t>
      </w:r>
      <w:r w:rsidRPr="00872460">
        <w:rPr>
          <w:rStyle w:val="StyleUnderline"/>
          <w:highlight w:val="green"/>
        </w:rPr>
        <w:t>to the</w:t>
      </w:r>
      <w:r w:rsidRPr="00C42E35">
        <w:rPr>
          <w:szCs w:val="12"/>
        </w:rPr>
        <w:t xml:space="preserve"> Cartesian </w:t>
      </w:r>
      <w:r w:rsidRPr="001D6564">
        <w:rPr>
          <w:rStyle w:val="StyleUnderline"/>
          <w:highlight w:val="green"/>
        </w:rPr>
        <w:t>claim</w:t>
      </w:r>
      <w:r w:rsidRPr="004569A6">
        <w:rPr>
          <w:rStyle w:val="StyleUnderline"/>
        </w:rPr>
        <w:t xml:space="preserve"> that </w:t>
      </w:r>
      <w:r w:rsidRPr="001D6564">
        <w:rPr>
          <w:rStyle w:val="StyleUnderline"/>
          <w:highlight w:val="green"/>
        </w:rPr>
        <w:t>everything</w:t>
      </w:r>
      <w:r w:rsidRPr="00C42E35">
        <w:rPr>
          <w:szCs w:val="12"/>
        </w:rPr>
        <w:t xml:space="preserve"> is or </w:t>
      </w:r>
      <w:r w:rsidRPr="001D6564">
        <w:rPr>
          <w:rStyle w:val="StyleUnderline"/>
          <w:highlight w:val="green"/>
        </w:rPr>
        <w:t>might be a dream</w:t>
      </w:r>
      <w:r w:rsidRPr="00C42E35">
        <w:rPr>
          <w:szCs w:val="12"/>
        </w:rPr>
        <w:t xml:space="preserve">. What happens is that dream or image is absolutized or generalized to the point that its original meaning lying in its contrast to natural, human, and social reality is lost. </w:t>
      </w:r>
      <w:r w:rsidRPr="004569A6">
        <w:rPr>
          <w:rStyle w:val="StyleUnderline"/>
        </w:rPr>
        <w:t>We can discuss Disneyland as reprehensible because we know the difference between Disneyland and</w:t>
      </w:r>
      <w:r w:rsidRPr="00C42E35">
        <w:rPr>
          <w:szCs w:val="12"/>
        </w:rPr>
        <w:t xml:space="preserve"> the larger, enveloping</w:t>
      </w:r>
      <w:r w:rsidRPr="00C42E35">
        <w:rPr>
          <w:u w:val="single"/>
        </w:rPr>
        <w:t xml:space="preserve"> </w:t>
      </w:r>
      <w:r w:rsidRPr="004569A6">
        <w:rPr>
          <w:rStyle w:val="StyleUnderline"/>
        </w:rPr>
        <w:t>reality</w:t>
      </w:r>
      <w:r w:rsidRPr="00C42E35">
        <w:rPr>
          <w:szCs w:val="12"/>
        </w:rPr>
        <w:t xml:space="preserve"> of Southern California and the United States.5</w:t>
      </w:r>
    </w:p>
    <w:p w:rsidR="00D971B9" w:rsidRPr="001770C0" w:rsidRDefault="00D971B9" w:rsidP="00D971B9"/>
    <w:p w:rsidR="00D971B9" w:rsidRDefault="00D971B9" w:rsidP="00D971B9">
      <w:pPr>
        <w:pStyle w:val="Heading3"/>
      </w:pPr>
      <w:r>
        <w:t>Cap good</w:t>
      </w:r>
    </w:p>
    <w:p w:rsidR="00D971B9" w:rsidRPr="003A7A36" w:rsidRDefault="00D971B9" w:rsidP="00D971B9">
      <w:pPr>
        <w:pStyle w:val="Heading4"/>
      </w:pPr>
      <w:r>
        <w:t>The world is the best it’s ever been; markets are the reason</w:t>
      </w:r>
    </w:p>
    <w:p w:rsidR="00D971B9" w:rsidRPr="003A7A36" w:rsidRDefault="00D971B9" w:rsidP="00D971B9">
      <w:r>
        <w:t xml:space="preserve">Yevgeniy </w:t>
      </w:r>
      <w:r w:rsidRPr="003A7A36">
        <w:rPr>
          <w:rStyle w:val="Style13ptBold"/>
        </w:rPr>
        <w:t>Feyman 14</w:t>
      </w:r>
      <w:r>
        <w:t>, Manhattan Institute Fellow, "The Golden Age Is Now", May 23, www.city-journal.org/2014/bc0523yf.html</w:t>
      </w:r>
    </w:p>
    <w:p w:rsidR="00D971B9" w:rsidRPr="005767F9" w:rsidRDefault="00D971B9" w:rsidP="00D971B9">
      <w:pPr>
        <w:rPr>
          <w:u w:val="single"/>
          <w:bdr w:val="single" w:sz="18" w:space="0" w:color="auto"/>
        </w:rPr>
      </w:pPr>
      <w:r w:rsidRPr="005767F9">
        <w:rPr>
          <w:u w:val="single"/>
        </w:rPr>
        <w:t>In How Much Have Global Problems Cost the World</w:t>
      </w:r>
      <w:r w:rsidRPr="00E879E8">
        <w:rPr>
          <w:sz w:val="14"/>
        </w:rPr>
        <w:t xml:space="preserve">?, Lomborg and </w:t>
      </w:r>
      <w:r w:rsidRPr="005767F9">
        <w:rPr>
          <w:b/>
          <w:highlight w:val="yellow"/>
          <w:u w:val="single"/>
          <w:bdr w:val="single" w:sz="18" w:space="0" w:color="auto"/>
        </w:rPr>
        <w:t>a group of economists conclude that</w:t>
      </w:r>
      <w:r w:rsidRPr="00E879E8">
        <w:rPr>
          <w:sz w:val="14"/>
        </w:rPr>
        <w:t xml:space="preserve">, with a few exceptions, </w:t>
      </w:r>
      <w:r w:rsidRPr="005767F9">
        <w:rPr>
          <w:b/>
          <w:highlight w:val="yellow"/>
          <w:u w:val="single"/>
          <w:bdr w:val="single" w:sz="18" w:space="0" w:color="auto"/>
        </w:rPr>
        <w:t>the world is richer, freer, healthier, and smarter than it’s ever been</w:t>
      </w:r>
      <w:r w:rsidRPr="005767F9">
        <w:rPr>
          <w:u w:val="single"/>
        </w:rPr>
        <w:t xml:space="preserve">. </w:t>
      </w:r>
      <w:r w:rsidRPr="00B21A1B">
        <w:rPr>
          <w:u w:val="single"/>
        </w:rPr>
        <w:t>These gains have coincided with the near-universal rejection of statism and the flourishing of capitalist principles</w:t>
      </w:r>
      <w:r w:rsidRPr="00B21A1B">
        <w:rPr>
          <w:sz w:val="14"/>
        </w:rPr>
        <w:t xml:space="preserve">. At a time when political figures such as New York City mayor Bill de Blasio and religious leaders such as Pope Francis </w:t>
      </w:r>
      <w:r w:rsidRPr="00E879E8">
        <w:rPr>
          <w:sz w:val="14"/>
        </w:rPr>
        <w:t>frequently remind us about the evils of unfettered capitalism, this is a worthwhile message.</w:t>
      </w:r>
      <w:r>
        <w:rPr>
          <w:sz w:val="12"/>
        </w:rPr>
        <w:t xml:space="preserve"> </w:t>
      </w:r>
      <w:r w:rsidRPr="005767F9">
        <w:rPr>
          <w:highlight w:val="yellow"/>
          <w:u w:val="single"/>
        </w:rPr>
        <w:t>The doubling of</w:t>
      </w:r>
      <w:r w:rsidRPr="005767F9">
        <w:rPr>
          <w:u w:val="single"/>
        </w:rPr>
        <w:t xml:space="preserve"> human </w:t>
      </w:r>
      <w:r w:rsidRPr="005767F9">
        <w:rPr>
          <w:highlight w:val="yellow"/>
          <w:u w:val="single"/>
        </w:rPr>
        <w:t>life expectancy is</w:t>
      </w:r>
      <w:r w:rsidRPr="005767F9">
        <w:rPr>
          <w:u w:val="single"/>
        </w:rPr>
        <w:t xml:space="preserve"> one of </w:t>
      </w:r>
      <w:r w:rsidRPr="005767F9">
        <w:rPr>
          <w:highlight w:val="yellow"/>
          <w:u w:val="single"/>
        </w:rPr>
        <w:t>the most remarkable achievement</w:t>
      </w:r>
      <w:r w:rsidRPr="005767F9">
        <w:rPr>
          <w:u w:val="single"/>
        </w:rPr>
        <w:t>s of the past century</w:t>
      </w:r>
      <w:r w:rsidRPr="00E879E8">
        <w:rPr>
          <w:sz w:val="14"/>
        </w:rPr>
        <w:t>. Consider, Lomborg writes, that “</w:t>
      </w:r>
      <w:r w:rsidRPr="005767F9">
        <w:rPr>
          <w:u w:val="single"/>
        </w:rPr>
        <w:t>the twentieth century saw life expectancy rise by about 3 months for every calendar year</w:t>
      </w:r>
      <w:r w:rsidRPr="00E879E8">
        <w:rPr>
          <w:sz w:val="14"/>
        </w:rPr>
        <w:t>.” The average child in 1900 could expect to live to just 32 years old; now that same child should make it to 70. This increase came during a century when worldwide economic output, driven by the spread of capitalism and freedom, grew by more than 4,000 percent. These gains occurred in developed and developing countries alike; among men and women; and even in a sense among children, as child mortality plummeted.</w:t>
      </w:r>
      <w:r>
        <w:rPr>
          <w:sz w:val="12"/>
        </w:rPr>
        <w:t xml:space="preserve"> </w:t>
      </w:r>
      <w:r w:rsidRPr="005767F9">
        <w:rPr>
          <w:u w:val="single"/>
        </w:rPr>
        <w:t>Why are we living so much longer? Massive improvements in public health</w:t>
      </w:r>
      <w:r w:rsidRPr="00E879E8">
        <w:rPr>
          <w:sz w:val="14"/>
        </w:rPr>
        <w:t xml:space="preserve"> certainly played an important role. </w:t>
      </w:r>
      <w:r w:rsidRPr="005767F9">
        <w:rPr>
          <w:u w:val="single"/>
        </w:rPr>
        <w:t>The W</w:t>
      </w:r>
      <w:r w:rsidRPr="00E879E8">
        <w:rPr>
          <w:sz w:val="14"/>
        </w:rPr>
        <w:t xml:space="preserve">orld </w:t>
      </w:r>
      <w:r w:rsidRPr="005767F9">
        <w:rPr>
          <w:u w:val="single"/>
        </w:rPr>
        <w:t>H</w:t>
      </w:r>
      <w:r w:rsidRPr="00E879E8">
        <w:rPr>
          <w:sz w:val="14"/>
        </w:rPr>
        <w:t xml:space="preserve">ealth </w:t>
      </w:r>
      <w:r w:rsidRPr="005767F9">
        <w:rPr>
          <w:u w:val="single"/>
        </w:rPr>
        <w:t>O</w:t>
      </w:r>
      <w:r w:rsidRPr="00E879E8">
        <w:rPr>
          <w:sz w:val="14"/>
        </w:rPr>
        <w:t>rganization</w:t>
      </w:r>
      <w:r w:rsidRPr="005767F9">
        <w:rPr>
          <w:u w:val="single"/>
        </w:rPr>
        <w:t>’s global vaccination efforts</w:t>
      </w:r>
      <w:r w:rsidRPr="00E879E8">
        <w:rPr>
          <w:sz w:val="14"/>
        </w:rPr>
        <w:t xml:space="preserve"> essentially </w:t>
      </w:r>
      <w:r w:rsidRPr="005767F9">
        <w:rPr>
          <w:u w:val="single"/>
        </w:rPr>
        <w:t>eradicated smallpox</w:t>
      </w:r>
      <w:r w:rsidRPr="00E879E8">
        <w:rPr>
          <w:sz w:val="14"/>
        </w:rPr>
        <w:t xml:space="preserve">. But </w:t>
      </w:r>
      <w:r w:rsidRPr="00B21A1B">
        <w:rPr>
          <w:sz w:val="14"/>
        </w:rPr>
        <w:t xml:space="preserve">this would have been impossible without the innovative methods of vaccine preservation developed in the private sector by British scientist Leslie Collier. Oral rehydration therapies and antibiotics have also been instrumental in reducing child mortality. Simply put, </w:t>
      </w:r>
      <w:r w:rsidRPr="00B21A1B">
        <w:rPr>
          <w:u w:val="single"/>
        </w:rPr>
        <w:t>technological progress is the key to these gains—</w:t>
      </w:r>
      <w:r w:rsidRPr="005767F9">
        <w:rPr>
          <w:highlight w:val="yellow"/>
          <w:u w:val="single"/>
        </w:rPr>
        <w:t xml:space="preserve">and market economies have </w:t>
      </w:r>
      <w:r w:rsidRPr="005767F9">
        <w:rPr>
          <w:u w:val="single"/>
        </w:rPr>
        <w:t xml:space="preserve">liberated, and </w:t>
      </w:r>
      <w:r w:rsidRPr="005767F9">
        <w:rPr>
          <w:highlight w:val="yellow"/>
          <w:u w:val="single"/>
        </w:rPr>
        <w:t>rewarded</w:t>
      </w:r>
      <w:r w:rsidRPr="005767F9">
        <w:rPr>
          <w:u w:val="single"/>
        </w:rPr>
        <w:t xml:space="preserve">, technological </w:t>
      </w:r>
      <w:r w:rsidRPr="005767F9">
        <w:rPr>
          <w:highlight w:val="yellow"/>
          <w:u w:val="single"/>
        </w:rPr>
        <w:t>innovation</w:t>
      </w:r>
      <w:r w:rsidRPr="00E879E8">
        <w:rPr>
          <w:sz w:val="14"/>
        </w:rPr>
        <w:t>.</w:t>
      </w:r>
      <w:r>
        <w:rPr>
          <w:sz w:val="12"/>
        </w:rPr>
        <w:t xml:space="preserve"> </w:t>
      </w:r>
      <w:r w:rsidRPr="005767F9">
        <w:rPr>
          <w:highlight w:val="yellow"/>
          <w:u w:val="single"/>
        </w:rPr>
        <w:t>People are</w:t>
      </w:r>
      <w:r w:rsidRPr="005767F9">
        <w:rPr>
          <w:u w:val="single"/>
        </w:rPr>
        <w:t xml:space="preserve"> not just </w:t>
      </w:r>
      <w:r w:rsidRPr="005767F9">
        <w:rPr>
          <w:highlight w:val="yellow"/>
          <w:u w:val="single"/>
        </w:rPr>
        <w:t>living</w:t>
      </w:r>
      <w:r w:rsidRPr="005767F9">
        <w:rPr>
          <w:u w:val="single"/>
        </w:rPr>
        <w:t xml:space="preserve"> longer, but </w:t>
      </w:r>
      <w:r w:rsidRPr="005767F9">
        <w:rPr>
          <w:highlight w:val="yellow"/>
          <w:u w:val="single"/>
        </w:rPr>
        <w:t>better</w:t>
      </w:r>
      <w:r w:rsidRPr="00E879E8">
        <w:rPr>
          <w:sz w:val="14"/>
        </w:rPr>
        <w:t xml:space="preserve">—sometimes with government’s help, and sometimes despite it. </w:t>
      </w:r>
      <w:r w:rsidRPr="005767F9">
        <w:rPr>
          <w:u w:val="single"/>
        </w:rPr>
        <w:t xml:space="preserve">Even people in the developing countries of Africa and Latin America are better educated and better fed than ever before. Hundreds of thousands of children who would have died during previous eras due to malnutrition are alive today. Here, </w:t>
      </w:r>
      <w:r w:rsidRPr="005767F9">
        <w:rPr>
          <w:b/>
          <w:highlight w:val="yellow"/>
          <w:u w:val="single"/>
          <w:bdr w:val="single" w:sz="18" w:space="0" w:color="auto"/>
        </w:rPr>
        <w:t>we can thank massive advancements in ag</w:t>
      </w:r>
      <w:r w:rsidRPr="005767F9">
        <w:rPr>
          <w:u w:val="single"/>
          <w:bdr w:val="single" w:sz="18" w:space="0" w:color="auto"/>
        </w:rPr>
        <w:t xml:space="preserve">ricultural </w:t>
      </w:r>
      <w:r w:rsidRPr="005767F9">
        <w:rPr>
          <w:b/>
          <w:highlight w:val="yellow"/>
          <w:u w:val="single"/>
          <w:bdr w:val="single" w:sz="18" w:space="0" w:color="auto"/>
        </w:rPr>
        <w:t>production unleashed by the free market</w:t>
      </w:r>
      <w:r w:rsidRPr="00E879E8">
        <w:rPr>
          <w:sz w:val="14"/>
        </w:rPr>
        <w:t xml:space="preserve">. In the 1960s, </w:t>
      </w:r>
      <w:r w:rsidRPr="005767F9">
        <w:rPr>
          <w:u w:val="single"/>
        </w:rPr>
        <w:t>privately funded agricultural researchers bred new, high-yield strains of corn, wheat, and various other crops thanks to advances in molecular genetics. Globalization helped spread these technologies to developing countries, which used them not only to feed their people, but also to become export powerhouses</w:t>
      </w:r>
      <w:r w:rsidRPr="00E879E8">
        <w:rPr>
          <w:sz w:val="14"/>
        </w:rPr>
        <w:t>. This so-called “green revolution” reinforced both the educational progress (</w:t>
      </w:r>
      <w:r w:rsidRPr="00B21A1B">
        <w:rPr>
          <w:sz w:val="14"/>
        </w:rPr>
        <w:t xml:space="preserve">properly nourished children tend to learn more) and the life-expectancy gains (better nutrition leads to better health) of the twentieth century. These children live in a world with fewer armed conflicts, netting what the authors call a “peace dividend.” </w:t>
      </w:r>
      <w:r w:rsidRPr="00B21A1B">
        <w:rPr>
          <w:u w:val="single"/>
        </w:rPr>
        <w:t>Globalization and trade liberalization have surely contributed to this more peaceful world (on aggregate).</w:t>
      </w:r>
      <w:r w:rsidRPr="00B21A1B">
        <w:rPr>
          <w:sz w:val="14"/>
        </w:rPr>
        <w:t xml:space="preserve"> </w:t>
      </w:r>
      <w:r w:rsidRPr="005767F9">
        <w:rPr>
          <w:highlight w:val="yellow"/>
          <w:u w:val="single"/>
        </w:rPr>
        <w:t>An interdependent</w:t>
      </w:r>
      <w:r w:rsidRPr="005767F9">
        <w:rPr>
          <w:u w:val="single"/>
        </w:rPr>
        <w:t xml:space="preserve"> global </w:t>
      </w:r>
      <w:r w:rsidRPr="005767F9">
        <w:rPr>
          <w:highlight w:val="yellow"/>
          <w:u w:val="single"/>
        </w:rPr>
        <w:t>economy makes war costly</w:t>
      </w:r>
      <w:r w:rsidRPr="00E879E8">
        <w:rPr>
          <w:sz w:val="14"/>
        </w:rPr>
        <w:t>.</w:t>
      </w:r>
      <w:r>
        <w:rPr>
          <w:sz w:val="12"/>
        </w:rPr>
        <w:t xml:space="preserve"> </w:t>
      </w:r>
      <w:r w:rsidRPr="00B21A1B">
        <w:rPr>
          <w:u w:val="single"/>
        </w:rPr>
        <w:t>Of course, problems remain</w:t>
      </w:r>
      <w:r w:rsidRPr="00B21A1B">
        <w:rPr>
          <w:sz w:val="14"/>
        </w:rPr>
        <w:t xml:space="preserve">. As Lomborg points out, most foreign aid likely does little to boost economic welfare, yet hundreds of billions of dollars in “development assistance” continue to flow every year from developed countries to the developing world. Moreover, climate change is widely projected to intensify in the second half of the twenty-first century, and will carry with it a significant economic cost. </w:t>
      </w:r>
      <w:r w:rsidRPr="00B21A1B">
        <w:rPr>
          <w:u w:val="single"/>
        </w:rPr>
        <w:t>But</w:t>
      </w:r>
      <w:r w:rsidRPr="00B21A1B">
        <w:rPr>
          <w:sz w:val="14"/>
        </w:rPr>
        <w:t xml:space="preserve"> those familiar with the prior work of the “skeptical environmentalist” understand that ameliorating these effects over time could prove wasteful. Lomborg notes that the latest research on climate change estimates a net cost of 0.2 to 2 percent of GDP from 2055 to 2080. The same report points out that in 2030, mitigation costs may be as high as 4 percent of GDP. Perhaps directing mitigation funding to other priorities—curing AIDS for instance—would be a better </w:t>
      </w:r>
      <w:r w:rsidRPr="00E879E8">
        <w:rPr>
          <w:sz w:val="14"/>
        </w:rPr>
        <w:t>use of the resources.</w:t>
      </w:r>
      <w:r>
        <w:rPr>
          <w:sz w:val="12"/>
        </w:rPr>
        <w:t xml:space="preserve"> </w:t>
      </w:r>
      <w:r w:rsidRPr="00E879E8">
        <w:rPr>
          <w:sz w:val="14"/>
        </w:rPr>
        <w:t xml:space="preserve">Lomborg’s main message? </w:t>
      </w:r>
      <w:r w:rsidRPr="005767F9">
        <w:rPr>
          <w:u w:val="single"/>
        </w:rPr>
        <w:t xml:space="preserve">Ignore those pining for the “good old days.” Thanks to the immense gains of the past century, </w:t>
      </w:r>
      <w:r w:rsidRPr="005767F9">
        <w:rPr>
          <w:b/>
          <w:highlight w:val="yellow"/>
          <w:u w:val="single"/>
          <w:bdr w:val="single" w:sz="18" w:space="0" w:color="auto"/>
        </w:rPr>
        <w:t>there has never been a better time to be alive</w:t>
      </w:r>
      <w:r w:rsidRPr="005767F9">
        <w:rPr>
          <w:u w:val="single"/>
          <w:bdr w:val="single" w:sz="18" w:space="0" w:color="auto"/>
        </w:rPr>
        <w:t>.</w:t>
      </w:r>
    </w:p>
    <w:p w:rsidR="00D971B9" w:rsidRDefault="00D971B9" w:rsidP="00D971B9">
      <w:pPr>
        <w:pStyle w:val="Heading4"/>
      </w:pPr>
      <w:r>
        <w:t xml:space="preserve">Empirics outweigh everything – they take into account every factor, which predictive evidence can’t. Also post-dates their impact evidence and proves the trend is reversing </w:t>
      </w:r>
    </w:p>
    <w:p w:rsidR="00D971B9" w:rsidRPr="001770C0" w:rsidRDefault="00D971B9" w:rsidP="00D971B9"/>
    <w:p w:rsidR="00D971B9" w:rsidRDefault="00D971B9" w:rsidP="00D971B9">
      <w:pPr>
        <w:pStyle w:val="Heading4"/>
      </w:pPr>
      <w:r>
        <w:t xml:space="preserve">Cap solves war, and creates the </w:t>
      </w:r>
      <w:r>
        <w:rPr>
          <w:u w:val="single"/>
        </w:rPr>
        <w:t>least poverty</w:t>
      </w:r>
      <w:r>
        <w:t xml:space="preserve">; material resources before anything else </w:t>
      </w:r>
    </w:p>
    <w:p w:rsidR="00D971B9" w:rsidRPr="00C712B8" w:rsidRDefault="00D971B9" w:rsidP="00D971B9">
      <w:pPr>
        <w:rPr>
          <w:rStyle w:val="Style13ptBold"/>
        </w:rPr>
      </w:pPr>
      <w:r>
        <w:rPr>
          <w:rStyle w:val="Style13ptBold"/>
        </w:rPr>
        <w:t xml:space="preserve">Gregory 11 </w:t>
      </w:r>
      <w:r>
        <w:rPr>
          <w:rStyle w:val="Style13ptBold"/>
          <w:b w:val="0"/>
        </w:rPr>
        <w:t>[Anthony Gregory. “</w:t>
      </w:r>
      <w:r w:rsidRPr="00C712B8">
        <w:rPr>
          <w:rStyle w:val="Style13ptBold"/>
          <w:b w:val="0"/>
        </w:rPr>
        <w:t>Why Capitalism Is Worth Defending</w:t>
      </w:r>
      <w:r>
        <w:rPr>
          <w:rStyle w:val="Style13ptBold"/>
          <w:b w:val="0"/>
        </w:rPr>
        <w:t xml:space="preserve">.” </w:t>
      </w:r>
      <w:r w:rsidRPr="00C712B8">
        <w:rPr>
          <w:rStyle w:val="Style13ptBold"/>
          <w:b w:val="0"/>
        </w:rPr>
        <w:t>MISES DAILY</w:t>
      </w:r>
      <w:r>
        <w:rPr>
          <w:rStyle w:val="Style13ptBold"/>
          <w:b w:val="0"/>
        </w:rPr>
        <w:t xml:space="preserve"> (Austrian Economics Newspaper). August 2, 2011] </w:t>
      </w:r>
      <w:r>
        <w:rPr>
          <w:rStyle w:val="Style13ptBold"/>
        </w:rPr>
        <w:t>AJ</w:t>
      </w:r>
    </w:p>
    <w:p w:rsidR="00A95652" w:rsidRDefault="00D971B9" w:rsidP="008C1B2E">
      <w:r w:rsidRPr="009A5CE4">
        <w:t>It is simply a fact that</w:t>
      </w:r>
      <w:r w:rsidRPr="009A5CE4">
        <w:rPr>
          <w:rStyle w:val="StyleUnderline"/>
        </w:rPr>
        <w:t xml:space="preserve"> </w:t>
      </w:r>
      <w:r w:rsidRPr="00701309">
        <w:rPr>
          <w:rStyle w:val="StyleUnderline"/>
          <w:highlight w:val="green"/>
        </w:rPr>
        <w:t>capitalism</w:t>
      </w:r>
      <w:r w:rsidRPr="009A5CE4">
        <w:rPr>
          <w:rStyle w:val="StyleUnderline"/>
        </w:rPr>
        <w:t xml:space="preserve">, </w:t>
      </w:r>
      <w:r w:rsidRPr="009A5CE4">
        <w:t>even hampered by the state</w:t>
      </w:r>
      <w:r w:rsidRPr="009A5CE4">
        <w:rPr>
          <w:rStyle w:val="StyleUnderline"/>
        </w:rPr>
        <w:t xml:space="preserve">, </w:t>
      </w:r>
      <w:r w:rsidRPr="00701309">
        <w:rPr>
          <w:rStyle w:val="StyleUnderline"/>
          <w:highlight w:val="green"/>
        </w:rPr>
        <w:t xml:space="preserve">has dragged most of the world out of the pitiful poverty that characterized all of human existence </w:t>
      </w:r>
      <w:r w:rsidRPr="009A5CE4">
        <w:t>for millennia. It was</w:t>
      </w:r>
      <w:r w:rsidRPr="009A5CE4">
        <w:rPr>
          <w:rStyle w:val="StyleUnderline"/>
        </w:rPr>
        <w:t xml:space="preserve"> industrialization that saved the common worker from </w:t>
      </w:r>
      <w:r w:rsidRPr="009A5CE4">
        <w:t>the constant tedium of</w:t>
      </w:r>
      <w:r w:rsidRPr="009A5CE4">
        <w:rPr>
          <w:rStyle w:val="StyleUnderline"/>
        </w:rPr>
        <w:t xml:space="preserve"> primitive agriculture. </w:t>
      </w:r>
      <w:r w:rsidRPr="009A5CE4">
        <w:t>It was</w:t>
      </w:r>
      <w:r w:rsidRPr="009A5CE4">
        <w:rPr>
          <w:rStyle w:val="StyleUnderline"/>
        </w:rPr>
        <w:t xml:space="preserve"> the commodification of </w:t>
      </w:r>
      <w:r w:rsidRPr="00701309">
        <w:rPr>
          <w:rStyle w:val="StyleUnderline"/>
          <w:highlight w:val="green"/>
        </w:rPr>
        <w:t xml:space="preserve">labor </w:t>
      </w:r>
      <w:r w:rsidRPr="009A5CE4">
        <w:t>that</w:t>
      </w:r>
      <w:r w:rsidRPr="009A5CE4">
        <w:rPr>
          <w:rStyle w:val="StyleUnderline"/>
        </w:rPr>
        <w:t xml:space="preserve"> </w:t>
      </w:r>
      <w:r w:rsidRPr="00701309">
        <w:rPr>
          <w:rStyle w:val="StyleUnderline"/>
          <w:highlight w:val="green"/>
        </w:rPr>
        <w:t>doomed slavery, serfdom, and feudalism. C</w:t>
      </w:r>
      <w:r w:rsidRPr="009A5CE4">
        <w:rPr>
          <w:rStyle w:val="StyleUnderline"/>
        </w:rPr>
        <w:t xml:space="preserve">apitalism is the liberator of women and the benefactor of all children </w:t>
      </w:r>
      <w:r w:rsidRPr="009A5CE4">
        <w:t>who enjoy time for study and play rather than endure uninterrupted toil on the farm.</w:t>
      </w:r>
      <w:r w:rsidRPr="009A5CE4">
        <w:rPr>
          <w:rStyle w:val="StyleUnderline"/>
        </w:rPr>
        <w:t xml:space="preserve"> </w:t>
      </w:r>
      <w:r w:rsidRPr="00701309">
        <w:rPr>
          <w:rStyle w:val="StyleUnderline"/>
          <w:highlight w:val="green"/>
        </w:rPr>
        <w:t xml:space="preserve">Capitalism is the great mediator between </w:t>
      </w:r>
      <w:r w:rsidRPr="009A5CE4">
        <w:t>tribes and</w:t>
      </w:r>
      <w:r w:rsidRPr="009A5CE4">
        <w:rPr>
          <w:rStyle w:val="StyleUnderline"/>
        </w:rPr>
        <w:t xml:space="preserve"> </w:t>
      </w:r>
      <w:r w:rsidRPr="00701309">
        <w:rPr>
          <w:rStyle w:val="StyleUnderline"/>
          <w:highlight w:val="green"/>
        </w:rPr>
        <w:t xml:space="preserve">nations, which </w:t>
      </w:r>
      <w:r w:rsidRPr="009A5CE4">
        <w:t>first</w:t>
      </w:r>
      <w:r w:rsidRPr="009A5CE4">
        <w:rPr>
          <w:rStyle w:val="StyleUnderline"/>
        </w:rPr>
        <w:t xml:space="preserve"> </w:t>
      </w:r>
      <w:r w:rsidRPr="00701309">
        <w:rPr>
          <w:rStyle w:val="StyleUnderline"/>
          <w:highlight w:val="green"/>
        </w:rPr>
        <w:t xml:space="preserve">put aside their weapons </w:t>
      </w:r>
      <w:r w:rsidRPr="009A5CE4">
        <w:t>and hatreds</w:t>
      </w:r>
      <w:r w:rsidRPr="009A5CE4">
        <w:rPr>
          <w:rStyle w:val="StyleUnderline"/>
        </w:rPr>
        <w:t xml:space="preserve"> </w:t>
      </w:r>
      <w:r w:rsidRPr="00701309">
        <w:rPr>
          <w:rStyle w:val="StyleUnderline"/>
          <w:highlight w:val="green"/>
        </w:rPr>
        <w:t xml:space="preserve">in the prospect of </w:t>
      </w:r>
      <w:r w:rsidRPr="009A5CE4">
        <w:t>benefiting from</w:t>
      </w:r>
      <w:r w:rsidRPr="009A5CE4">
        <w:rPr>
          <w:rStyle w:val="StyleUnderline"/>
        </w:rPr>
        <w:t xml:space="preserve"> </w:t>
      </w:r>
      <w:r w:rsidRPr="00701309">
        <w:rPr>
          <w:rStyle w:val="StyleUnderline"/>
          <w:highlight w:val="green"/>
        </w:rPr>
        <w:t>mutual exchange</w:t>
      </w:r>
      <w:r w:rsidRPr="009A5CE4">
        <w:rPr>
          <w:rStyle w:val="StyleUnderline"/>
        </w:rPr>
        <w:t>.</w:t>
      </w:r>
      <w:r>
        <w:rPr>
          <w:rStyle w:val="StyleUnderline"/>
        </w:rPr>
        <w:t xml:space="preserve"> </w:t>
      </w:r>
      <w:r w:rsidRPr="009A5CE4">
        <w:t>"We stand in defense of the greatest engine of material prosperity in human history, the fount of civilization, peace, and modernity: capitalism."</w:t>
      </w:r>
      <w:r>
        <w:t xml:space="preserve"> </w:t>
      </w:r>
      <w:r w:rsidRPr="009A5CE4">
        <w:t>A century ago, the Marxists acknowledged the productivity of capitalism and its preference to the feudalism it replaced, but predicted that the market would impoverish workers and lead to greater material scarcity. The opposite has happened and now the leftists attack capitalism mostly for other reasons: it produces too much and is wasteful, hurts the environment, exacerbates social divisions, isolates people from a spiritual awareness of their community, nation, or planet, and so on.</w:t>
      </w:r>
      <w:r>
        <w:t xml:space="preserve"> </w:t>
      </w:r>
      <w:r w:rsidRPr="009A5CE4">
        <w:t>But</w:t>
      </w:r>
      <w:r w:rsidRPr="009A5CE4">
        <w:rPr>
          <w:rStyle w:val="StyleUnderline"/>
        </w:rPr>
        <w:t xml:space="preserve"> </w:t>
      </w:r>
      <w:r w:rsidRPr="00701309">
        <w:rPr>
          <w:rStyle w:val="StyleUnderline"/>
          <w:highlight w:val="green"/>
        </w:rPr>
        <w:t>all the higher</w:t>
      </w:r>
      <w:r w:rsidRPr="009A5CE4">
        <w:rPr>
          <w:rStyle w:val="StyleUnderline"/>
        </w:rPr>
        <w:t xml:space="preserve">, </w:t>
      </w:r>
      <w:r w:rsidRPr="009A5CE4">
        <w:t>more noble,</w:t>
      </w:r>
      <w:r w:rsidRPr="009A5CE4">
        <w:rPr>
          <w:rStyle w:val="StyleUnderline"/>
        </w:rPr>
        <w:t xml:space="preserve"> less materialistic </w:t>
      </w:r>
      <w:r w:rsidRPr="00701309">
        <w:rPr>
          <w:rStyle w:val="StyleUnderline"/>
          <w:highlight w:val="green"/>
        </w:rPr>
        <w:t>aspirations of humankind rest on material security.</w:t>
      </w:r>
      <w:r w:rsidRPr="009A5CE4">
        <w:rPr>
          <w:rStyle w:val="StyleUnderline"/>
        </w:rPr>
        <w:t xml:space="preserve"> Even those who hate the market, </w:t>
      </w:r>
      <w:r w:rsidRPr="009A5CE4">
        <w:t>whether they work in it or not,</w:t>
      </w:r>
      <w:r w:rsidRPr="009A5CE4">
        <w:rPr>
          <w:rStyle w:val="StyleUnderline"/>
        </w:rPr>
        <w:t xml:space="preserve"> thrive on the wealth it generates. </w:t>
      </w:r>
      <w:r w:rsidRPr="009A5CE4">
        <w:t>If Marx's buddy Engels hadn't been a factory manager, he would have lacked the leisure time needed to help concoct their destructive philosophy.</w:t>
      </w:r>
      <w:r w:rsidRPr="009A5CE4">
        <w:rPr>
          <w:rStyle w:val="StyleUnderline"/>
        </w:rPr>
        <w:t xml:space="preserve"> Every social-science grad student; </w:t>
      </w:r>
      <w:r w:rsidRPr="009A5CE4">
        <w:t>every Hollywood limousine liberal; every Christian Left do-gooder; everyone for whom socialism itself is the one religion; and every antimarket artist, scholar, philosopher, teacher, and theologian</w:t>
      </w:r>
      <w:r w:rsidRPr="009A5CE4">
        <w:rPr>
          <w:rStyle w:val="StyleUnderline"/>
        </w:rPr>
        <w:t xml:space="preserve"> screams atop a soapbox produced by the very capitalist system he disparages. Everything we do in our lives </w:t>
      </w:r>
      <w:r w:rsidRPr="009A5CE4">
        <w:t>— whether materialistic or of a nobler nature —</w:t>
      </w:r>
      <w:r w:rsidRPr="009A5CE4">
        <w:rPr>
          <w:rStyle w:val="StyleUnderline"/>
        </w:rPr>
        <w:t xml:space="preserve"> we do in the comfort provided by the market. </w:t>
      </w:r>
      <w:r w:rsidRPr="009A5CE4">
        <w:t>Meanwhile</w:t>
      </w:r>
      <w:r w:rsidRPr="009A5CE4">
        <w:rPr>
          <w:rStyle w:val="StyleUnderline"/>
        </w:rPr>
        <w:t xml:space="preserve">, </w:t>
      </w:r>
      <w:r w:rsidRPr="00701309">
        <w:rPr>
          <w:rStyle w:val="StyleUnderline"/>
          <w:highlight w:val="green"/>
        </w:rPr>
        <w:t xml:space="preserve">the very poorest in a modern capitalist system, </w:t>
      </w:r>
      <w:r w:rsidRPr="009A5CE4">
        <w:t>even one as corrupted by statism as the United States</w:t>
      </w:r>
      <w:r w:rsidRPr="009A5CE4">
        <w:rPr>
          <w:rStyle w:val="StyleUnderline"/>
        </w:rPr>
        <w:t xml:space="preserve">, </w:t>
      </w:r>
      <w:r w:rsidRPr="00701309">
        <w:rPr>
          <w:rStyle w:val="StyleUnderline"/>
          <w:highlight w:val="green"/>
        </w:rPr>
        <w:t>have it much better than all but the wealthiest people a century ago</w:t>
      </w:r>
      <w:r w:rsidRPr="009A5CE4">
        <w:rPr>
          <w:rStyle w:val="StyleUnderline"/>
        </w:rPr>
        <w:t xml:space="preserve">. These blessings are owed to capitalism, </w:t>
      </w:r>
      <w:r w:rsidRPr="009A5CE4">
        <w:t>and unleashing it further would finally erase poverty as we know it.</w:t>
      </w:r>
    </w:p>
    <w:p w:rsidR="00592A99" w:rsidRDefault="00592A99" w:rsidP="00592A99">
      <w:pPr>
        <w:pStyle w:val="Heading1"/>
      </w:pPr>
      <w:r>
        <w:t>2NR</w:t>
      </w:r>
    </w:p>
    <w:p w:rsidR="00592A99" w:rsidRDefault="00592A99" w:rsidP="00592A99">
      <w:pPr>
        <w:pStyle w:val="Heading3"/>
      </w:pPr>
      <w:r>
        <w:t>T</w:t>
      </w:r>
      <w:bookmarkStart w:id="0" w:name="_GoBack"/>
      <w:bookmarkEnd w:id="0"/>
    </w:p>
    <w:p w:rsidR="00592A99" w:rsidRPr="00307509" w:rsidRDefault="00592A99" w:rsidP="00592A99">
      <w:pPr>
        <w:pStyle w:val="Heading4"/>
      </w:pPr>
      <w:r>
        <w:t>The counter interpretation is non-unique—there’s no reason why the ballot is key or why your critique must be a voting issue. Conceding the round solves your offense.</w:t>
      </w:r>
    </w:p>
    <w:p w:rsidR="00592A99" w:rsidRDefault="00592A99" w:rsidP="00592A99">
      <w:r w:rsidRPr="00307509">
        <w:rPr>
          <w:rStyle w:val="Style13ptBold"/>
        </w:rPr>
        <w:t>McGinnis 14</w:t>
      </w:r>
      <w:r w:rsidRPr="00307509">
        <w:t xml:space="preserve"> Dave McGinnis (debate coach</w:t>
      </w:r>
      <w:r>
        <w:t xml:space="preserve"> for WDM Valley</w:t>
      </w:r>
      <w:r w:rsidRPr="00307509">
        <w:t xml:space="preserve">) “In Defense of Topical Switch-Side Debate” NSD Update October 31st 2014 </w:t>
      </w:r>
      <w:hyperlink r:id="rId11" w:history="1">
        <w:r w:rsidRPr="00307509">
          <w:rPr>
            <w:rStyle w:val="Hyperlink"/>
          </w:rPr>
          <w:t>http://nsdupdate.com/2014/10/31/in-defense-of-topical-switch-side-debate/</w:t>
        </w:r>
      </w:hyperlink>
      <w:r w:rsidRPr="00307509">
        <w:t xml:space="preserve"> JW 2/24/15</w:t>
      </w:r>
    </w:p>
    <w:p w:rsidR="00592A99" w:rsidRPr="00592A99" w:rsidRDefault="00592A99" w:rsidP="00592A99">
      <w:r>
        <w:t xml:space="preserve">Note that this does not mean that these behaviors should be per se excluded from debate, any more than they are absolutely excluded from other activities. </w:t>
      </w:r>
      <w:r w:rsidRPr="00307509">
        <w:rPr>
          <w:rStyle w:val="StyleUnderline"/>
          <w:highlight w:val="cyan"/>
        </w:rPr>
        <w:t>If a football team decided</w:t>
      </w:r>
      <w:r>
        <w:t xml:space="preserve"> collectively that </w:t>
      </w:r>
      <w:r w:rsidRPr="00307509">
        <w:rPr>
          <w:rStyle w:val="StyleUnderline"/>
          <w:highlight w:val="cyan"/>
        </w:rPr>
        <w:t>a political statement</w:t>
      </w:r>
      <w:r w:rsidRPr="00307509">
        <w:rPr>
          <w:rStyle w:val="StyleUnderline"/>
        </w:rPr>
        <w:t xml:space="preserve"> were </w:t>
      </w:r>
      <w:r w:rsidRPr="00307509">
        <w:rPr>
          <w:rStyle w:val="StyleUnderline"/>
          <w:highlight w:val="cyan"/>
        </w:rPr>
        <w:t>more important than</w:t>
      </w:r>
      <w:r>
        <w:t xml:space="preserve"> a game of </w:t>
      </w:r>
      <w:r w:rsidRPr="00307509">
        <w:rPr>
          <w:rStyle w:val="StyleUnderline"/>
          <w:highlight w:val="cyan"/>
        </w:rPr>
        <w:t>football</w:t>
      </w:r>
      <w:r>
        <w:t xml:space="preserve">, I can imagine a world where </w:t>
      </w:r>
      <w:r w:rsidRPr="00307509">
        <w:rPr>
          <w:rStyle w:val="StyleUnderline"/>
          <w:highlight w:val="cyan"/>
        </w:rPr>
        <w:t>they might take the field and initiate</w:t>
      </w:r>
      <w:r>
        <w:t xml:space="preserve"> a </w:t>
      </w:r>
      <w:r w:rsidRPr="00307509">
        <w:rPr>
          <w:rStyle w:val="StyleUnderline"/>
          <w:highlight w:val="cyan"/>
        </w:rPr>
        <w:t>performance</w:t>
      </w:r>
      <w:r>
        <w:t xml:space="preserve"> protesting some injustice. Or a world where they boycott a game because of some unfairness. </w:t>
      </w:r>
      <w:r w:rsidRPr="00307509">
        <w:rPr>
          <w:rStyle w:val="StyleUnderline"/>
          <w:highlight w:val="cyan"/>
        </w:rPr>
        <w:t>I cannot</w:t>
      </w:r>
      <w:r>
        <w:t xml:space="preserve">, however, </w:t>
      </w:r>
      <w:r w:rsidRPr="00307509">
        <w:rPr>
          <w:rStyle w:val="StyleUnderline"/>
          <w:highlight w:val="cyan"/>
        </w:rPr>
        <w:t>imagine a world where the</w:t>
      </w:r>
      <w:r w:rsidRPr="00307509">
        <w:rPr>
          <w:rStyle w:val="StyleUnderline"/>
        </w:rPr>
        <w:t xml:space="preserve"> football </w:t>
      </w:r>
      <w:r w:rsidRPr="00307509">
        <w:rPr>
          <w:rStyle w:val="StyleUnderline"/>
          <w:highlight w:val="cyan"/>
        </w:rPr>
        <w:t>team would insist</w:t>
      </w:r>
      <w:r>
        <w:t xml:space="preserve"> that </w:t>
      </w:r>
      <w:r w:rsidRPr="00307509">
        <w:rPr>
          <w:rStyle w:val="StyleUnderline"/>
        </w:rPr>
        <w:t>their protest</w:t>
      </w:r>
      <w:r>
        <w:t xml:space="preserve"> constituted “football” and that, because their opponent did not protest as well as they did, that they </w:t>
      </w:r>
      <w:r w:rsidRPr="00307509">
        <w:rPr>
          <w:rStyle w:val="StyleUnderline"/>
        </w:rPr>
        <w:t xml:space="preserve">should be awarded a </w:t>
      </w:r>
      <w:r w:rsidRPr="00307509">
        <w:rPr>
          <w:rStyle w:val="StyleUnderline"/>
          <w:highlight w:val="cyan"/>
        </w:rPr>
        <w:t>victory</w:t>
      </w:r>
      <w:r>
        <w:t xml:space="preserve">. Thus, </w:t>
      </w:r>
      <w:r w:rsidRPr="00307509">
        <w:rPr>
          <w:rStyle w:val="StyleUnderline"/>
          <w:highlight w:val="cyan"/>
        </w:rPr>
        <w:t>a “traditional” view</w:t>
      </w:r>
      <w:r w:rsidRPr="00307509">
        <w:rPr>
          <w:rStyle w:val="StyleUnderline"/>
        </w:rPr>
        <w:t xml:space="preserve"> of debate </w:t>
      </w:r>
      <w:r w:rsidRPr="00307509">
        <w:rPr>
          <w:rStyle w:val="StyleUnderline"/>
          <w:highlight w:val="cyan"/>
        </w:rPr>
        <w:t>doesn’t exclude</w:t>
      </w:r>
      <w:r>
        <w:t xml:space="preserve"> the performance of </w:t>
      </w:r>
      <w:r w:rsidRPr="00307509">
        <w:rPr>
          <w:rStyle w:val="StyleUnderline"/>
          <w:highlight w:val="cyan"/>
        </w:rPr>
        <w:t>non-topical critical advocacies</w:t>
      </w:r>
      <w:r>
        <w:t xml:space="preserve">; </w:t>
      </w:r>
      <w:r w:rsidRPr="00307509">
        <w:rPr>
          <w:rStyle w:val="StyleUnderline"/>
          <w:highlight w:val="cyan"/>
        </w:rPr>
        <w:t>it</w:t>
      </w:r>
      <w:r>
        <w:t xml:space="preserve"> simply </w:t>
      </w:r>
      <w:r w:rsidRPr="00307509">
        <w:rPr>
          <w:rStyle w:val="StyleUnderline"/>
          <w:highlight w:val="cyan"/>
        </w:rPr>
        <w:t>recognizes</w:t>
      </w:r>
      <w:r>
        <w:t xml:space="preserve"> that they are not “debate” if </w:t>
      </w:r>
      <w:r w:rsidRPr="00307509">
        <w:rPr>
          <w:rStyle w:val="StyleUnderline"/>
          <w:highlight w:val="cyan"/>
        </w:rPr>
        <w:t>they</w:t>
      </w:r>
      <w:r>
        <w:t xml:space="preserve"> do not defend the truth or falsity of the resolution, and thus </w:t>
      </w:r>
      <w:r w:rsidRPr="00307509">
        <w:rPr>
          <w:rStyle w:val="StyleUnderline"/>
          <w:highlight w:val="cyan"/>
        </w:rPr>
        <w:t>cannot result in a win</w:t>
      </w:r>
      <w:r>
        <w:t xml:space="preserve">. </w:t>
      </w:r>
      <w:r w:rsidRPr="00FC4CC6">
        <w:rPr>
          <w:rStyle w:val="Emphasis"/>
          <w:highlight w:val="cyan"/>
        </w:rPr>
        <w:t>Debaters are</w:t>
      </w:r>
      <w:r w:rsidRPr="00FC4CC6">
        <w:rPr>
          <w:rStyle w:val="Emphasis"/>
        </w:rPr>
        <w:t xml:space="preserve"> still </w:t>
      </w:r>
      <w:r w:rsidRPr="00FC4CC6">
        <w:rPr>
          <w:rStyle w:val="Emphasis"/>
          <w:highlight w:val="cyan"/>
        </w:rPr>
        <w:t>free to present</w:t>
      </w:r>
      <w:r w:rsidRPr="00FC4CC6">
        <w:rPr>
          <w:rStyle w:val="Emphasis"/>
        </w:rPr>
        <w:t xml:space="preserve"> non-topical </w:t>
      </w:r>
      <w:r w:rsidRPr="00FC4CC6">
        <w:rPr>
          <w:rStyle w:val="Emphasis"/>
          <w:highlight w:val="cyan"/>
        </w:rPr>
        <w:t>critiques whenever</w:t>
      </w:r>
      <w:r w:rsidRPr="00307509">
        <w:rPr>
          <w:rStyle w:val="StyleUnderline"/>
          <w:highlight w:val="cyan"/>
        </w:rPr>
        <w:t xml:space="preserve"> they choose</w:t>
      </w:r>
      <w:r>
        <w:t xml:space="preserve">. However, like the football player, they should not reasonably expect to win. I am amazed by the tenacity with which proponents of nontopical critical advocacy cling to the notion that they have to be able to “win” in order for their critical project to gain wider acceptance. On the one hand, this seems like obvious misdirection. It is not realistically the case that the presence of a particular kind of debate advocacy in elimination rounds of some tournament is going to increase the probability of “real world change.” </w:t>
      </w:r>
    </w:p>
    <w:sectPr w:rsidR="00592A99" w:rsidRPr="00592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55716120"/>
    <w:docVar w:name="VerbatimVersion" w:val="5.0"/>
  </w:docVars>
  <w:rsids>
    <w:rsidRoot w:val="00D74EEB"/>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2A99"/>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74EEB"/>
    <w:rsid w:val="00D95466"/>
    <w:rsid w:val="00D971B9"/>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3F485A-714B-47B3-B9CA-E42CB5B26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971B9"/>
    <w:rPr>
      <w:rFonts w:ascii="Times New Roman" w:hAnsi="Times New Roman" w:cs="Times New Roman"/>
    </w:rPr>
  </w:style>
  <w:style w:type="paragraph" w:styleId="Heading1">
    <w:name w:val="heading 1"/>
    <w:aliases w:val="Pocket"/>
    <w:basedOn w:val="Normal"/>
    <w:next w:val="Normal"/>
    <w:link w:val="Heading1Char"/>
    <w:autoRedefine/>
    <w:qFormat/>
    <w:rsid w:val="00D74EE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74EE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Char, Char,Char1,Heading 3 Char3,Heading 3 Char4 Char Char,Heading 3 Char3 Char Char Char,3: Cite,Index Headers,Bold Cite,Heading 3 Char1 Char Char,Cite 1"/>
    <w:basedOn w:val="Normal"/>
    <w:next w:val="Normal"/>
    <w:link w:val="Heading3Char"/>
    <w:autoRedefine/>
    <w:uiPriority w:val="2"/>
    <w:unhideWhenUsed/>
    <w:qFormat/>
    <w:rsid w:val="00D74EE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tag"/>
    <w:basedOn w:val="Normal"/>
    <w:next w:val="Normal"/>
    <w:link w:val="Heading4Char"/>
    <w:autoRedefine/>
    <w:uiPriority w:val="3"/>
    <w:unhideWhenUsed/>
    <w:qFormat/>
    <w:rsid w:val="00D74EE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74EE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4EEB"/>
  </w:style>
  <w:style w:type="character" w:customStyle="1" w:styleId="Heading1Char">
    <w:name w:val="Heading 1 Char"/>
    <w:aliases w:val="Pocket Char"/>
    <w:basedOn w:val="DefaultParagraphFont"/>
    <w:link w:val="Heading1"/>
    <w:rsid w:val="00D74EE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74EEB"/>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 Char Char Char, Char Char Char Char Char Char Char Char,Char Char, Char Char1,Char1 Char,Heading 3 Char3 Char,Heading 3 Char4 Char Char Char,Heading 3 Char3 Char Char Char Char"/>
    <w:basedOn w:val="DefaultParagraphFont"/>
    <w:link w:val="Heading3"/>
    <w:uiPriority w:val="2"/>
    <w:rsid w:val="00D74EEB"/>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D74EEB"/>
    <w:rPr>
      <w:rFonts w:ascii="Times New Roman" w:eastAsiaTheme="majorEastAsia" w:hAnsi="Times New Roman"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
    <w:basedOn w:val="DefaultParagraphFont"/>
    <w:link w:val="textbold"/>
    <w:uiPriority w:val="7"/>
    <w:qFormat/>
    <w:rsid w:val="00D74EEB"/>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D74EE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74EEB"/>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D74EEB"/>
    <w:rPr>
      <w:color w:val="auto"/>
      <w:u w:val="none"/>
    </w:rPr>
  </w:style>
  <w:style w:type="character" w:styleId="FollowedHyperlink">
    <w:name w:val="FollowedHyperlink"/>
    <w:basedOn w:val="DefaultParagraphFont"/>
    <w:uiPriority w:val="99"/>
    <w:semiHidden/>
    <w:unhideWhenUsed/>
    <w:rsid w:val="00D74EEB"/>
    <w:rPr>
      <w:color w:val="auto"/>
      <w:u w:val="none"/>
    </w:rPr>
  </w:style>
  <w:style w:type="paragraph" w:customStyle="1" w:styleId="textbold">
    <w:name w:val="text bold"/>
    <w:basedOn w:val="Normal"/>
    <w:link w:val="Emphasis"/>
    <w:uiPriority w:val="7"/>
    <w:qFormat/>
    <w:rsid w:val="00D971B9"/>
    <w:pPr>
      <w:ind w:left="720"/>
      <w:jc w:val="both"/>
    </w:pPr>
    <w:rPr>
      <w:b/>
      <w:iCs/>
      <w:u w:val="single"/>
      <w:bdr w:val="single" w:sz="24" w:space="0" w:color="auto"/>
    </w:rPr>
  </w:style>
  <w:style w:type="character" w:customStyle="1" w:styleId="TitleChar">
    <w:name w:val="Title Char"/>
    <w:basedOn w:val="DefaultParagraphFont"/>
    <w:link w:val="Title"/>
    <w:uiPriority w:val="1"/>
    <w:qFormat/>
    <w:rsid w:val="00D971B9"/>
    <w:rPr>
      <w:b/>
      <w:u w:val="single"/>
    </w:rPr>
  </w:style>
  <w:style w:type="paragraph" w:styleId="Title">
    <w:name w:val="Title"/>
    <w:basedOn w:val="Normal"/>
    <w:next w:val="Normal"/>
    <w:link w:val="TitleChar"/>
    <w:uiPriority w:val="1"/>
    <w:qFormat/>
    <w:rsid w:val="00D971B9"/>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99"/>
    <w:semiHidden/>
    <w:rsid w:val="00D971B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brillo.edu/~lroberts/AlanJohnsonWhatCanWeDO001.pdf%20JW%20accessed%202-13-1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holarship.law.georgetown.edu/cgi/viewcontent.cgi?article=2502&amp;context=facpu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ato.stanford.edu/entries/naturalism/)" TargetMode="External"/><Relationship Id="rId11" Type="http://schemas.openxmlformats.org/officeDocument/2006/relationships/hyperlink" Target="http://nsdupdate.com/2014/10/31/in-defense-of-topical-switch-side-debate/" TargetMode="External"/><Relationship Id="rId5" Type="http://schemas.openxmlformats.org/officeDocument/2006/relationships/hyperlink" Target="http://www.cedadebate.org/forum/index.php?action=dlattach;topic=4762.0;attach=1655" TargetMode="External"/><Relationship Id="rId10" Type="http://schemas.openxmlformats.org/officeDocument/2006/relationships/hyperlink" Target="http://www.egs.edu/faculty/zizek/zizek-the-cyberspace-real.html" TargetMode="External"/><Relationship Id="rId4" Type="http://schemas.openxmlformats.org/officeDocument/2006/relationships/webSettings" Target="webSettings.xml"/><Relationship Id="rId9" Type="http://schemas.openxmlformats.org/officeDocument/2006/relationships/hyperlink" Target="http://rebirthofreason.com/Articles/Scheper/Capitalism_An_Inevitable_Conclus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8273</Words>
  <Characters>47161</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2016-05-05T04:25:00Z</dcterms:created>
  <dcterms:modified xsi:type="dcterms:W3CDTF">2016-05-05T04:27:00Z</dcterms:modified>
</cp:coreProperties>
</file>